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5FC8" w:rsidRDefault="00275FC8">
      <w:pPr>
        <w:autoSpaceDE w:val="0"/>
        <w:autoSpaceDN w:val="0"/>
        <w:spacing w:after="78" w:line="220" w:lineRule="exact"/>
      </w:pPr>
    </w:p>
    <w:p w:rsidR="00275FC8" w:rsidRPr="00027E76" w:rsidRDefault="00F60307">
      <w:pPr>
        <w:autoSpaceDE w:val="0"/>
        <w:autoSpaceDN w:val="0"/>
        <w:spacing w:after="0" w:line="230" w:lineRule="auto"/>
        <w:ind w:left="1494"/>
        <w:rPr>
          <w:lang w:val="ru-RU"/>
        </w:rPr>
      </w:pPr>
      <w:r w:rsidRPr="00027E76">
        <w:rPr>
          <w:rFonts w:ascii="Times New Roman" w:eastAsia="Times New Roman" w:hAnsi="Times New Roman"/>
          <w:b/>
          <w:color w:val="000000"/>
          <w:sz w:val="24"/>
          <w:lang w:val="ru-RU"/>
        </w:rPr>
        <w:t>МИНИСТЕРСТВО ПРОСВЕЩЕНИЯ РОССИЙСКОЙ ФЕДЕРАЦИИ</w:t>
      </w:r>
    </w:p>
    <w:p w:rsidR="00275FC8" w:rsidRPr="00027E76" w:rsidRDefault="00F60307">
      <w:pPr>
        <w:autoSpaceDE w:val="0"/>
        <w:autoSpaceDN w:val="0"/>
        <w:spacing w:before="670" w:after="0" w:line="230" w:lineRule="auto"/>
        <w:ind w:left="2340"/>
        <w:rPr>
          <w:lang w:val="ru-RU"/>
        </w:rPr>
      </w:pPr>
      <w:r w:rsidRPr="00027E76">
        <w:rPr>
          <w:rFonts w:ascii="Times New Roman" w:eastAsia="Times New Roman" w:hAnsi="Times New Roman"/>
          <w:color w:val="000000"/>
          <w:sz w:val="24"/>
          <w:lang w:val="ru-RU"/>
        </w:rPr>
        <w:t>Министерство образования и науки Республики Дагестан</w:t>
      </w:r>
    </w:p>
    <w:p w:rsidR="00275FC8" w:rsidRPr="00027E76" w:rsidRDefault="00F60307">
      <w:pPr>
        <w:autoSpaceDE w:val="0"/>
        <w:autoSpaceDN w:val="0"/>
        <w:spacing w:before="670" w:after="0" w:line="230" w:lineRule="auto"/>
        <w:ind w:right="2746"/>
        <w:jc w:val="right"/>
        <w:rPr>
          <w:lang w:val="ru-RU"/>
        </w:rPr>
      </w:pPr>
      <w:proofErr w:type="spellStart"/>
      <w:r>
        <w:rPr>
          <w:rFonts w:ascii="Times New Roman" w:eastAsia="Times New Roman" w:hAnsi="Times New Roman"/>
          <w:color w:val="000000"/>
          <w:sz w:val="24"/>
        </w:rPr>
        <w:t>Администрация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 xml:space="preserve"> МР</w:t>
      </w:r>
      <w:r w:rsidR="00027E76">
        <w:rPr>
          <w:rFonts w:ascii="Times New Roman" w:eastAsia="Times New Roman" w:hAnsi="Times New Roman"/>
          <w:color w:val="000000"/>
          <w:sz w:val="24"/>
          <w:lang w:val="ru-RU"/>
        </w:rPr>
        <w:t xml:space="preserve"> «</w:t>
      </w:r>
      <w:r>
        <w:rPr>
          <w:rFonts w:ascii="Times New Roman" w:eastAsia="Times New Roman" w:hAnsi="Times New Roman"/>
          <w:color w:val="000000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Кизилюртовский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район</w:t>
      </w:r>
      <w:proofErr w:type="spellEnd"/>
      <w:r w:rsidR="00027E76">
        <w:rPr>
          <w:rFonts w:ascii="Times New Roman" w:eastAsia="Times New Roman" w:hAnsi="Times New Roman"/>
          <w:color w:val="000000"/>
          <w:sz w:val="24"/>
          <w:lang w:val="ru-RU"/>
        </w:rPr>
        <w:t>»</w:t>
      </w:r>
    </w:p>
    <w:p w:rsidR="00275FC8" w:rsidRDefault="00F60307">
      <w:pPr>
        <w:autoSpaceDE w:val="0"/>
        <w:autoSpaceDN w:val="0"/>
        <w:spacing w:before="670" w:after="1376" w:line="230" w:lineRule="auto"/>
        <w:ind w:right="3132"/>
        <w:jc w:val="right"/>
      </w:pPr>
      <w:r>
        <w:rPr>
          <w:rFonts w:ascii="Times New Roman" w:eastAsia="Times New Roman" w:hAnsi="Times New Roman"/>
          <w:color w:val="000000"/>
          <w:sz w:val="24"/>
        </w:rPr>
        <w:t>МКОУ "Новочиркейская СОШ №1"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082"/>
        <w:gridCol w:w="3540"/>
        <w:gridCol w:w="3380"/>
      </w:tblGrid>
      <w:tr w:rsidR="00275FC8">
        <w:trPr>
          <w:trHeight w:hRule="exact" w:val="274"/>
        </w:trPr>
        <w:tc>
          <w:tcPr>
            <w:tcW w:w="3082" w:type="dxa"/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48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РАССМОТРЕНО</w:t>
            </w:r>
          </w:p>
        </w:tc>
        <w:tc>
          <w:tcPr>
            <w:tcW w:w="3540" w:type="dxa"/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48" w:after="0" w:line="230" w:lineRule="auto"/>
              <w:ind w:left="43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СОГЛАСОВАНО</w:t>
            </w:r>
          </w:p>
        </w:tc>
        <w:tc>
          <w:tcPr>
            <w:tcW w:w="3380" w:type="dxa"/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48" w:after="0" w:line="230" w:lineRule="auto"/>
              <w:ind w:left="412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УТВЕРЖДЕНО</w:t>
            </w:r>
          </w:p>
        </w:tc>
      </w:tr>
      <w:tr w:rsidR="00275FC8">
        <w:trPr>
          <w:trHeight w:hRule="exact" w:val="200"/>
        </w:trPr>
        <w:tc>
          <w:tcPr>
            <w:tcW w:w="3082" w:type="dxa"/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Методическим объединением</w:t>
            </w:r>
          </w:p>
        </w:tc>
        <w:tc>
          <w:tcPr>
            <w:tcW w:w="3540" w:type="dxa"/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Заместитель директора по </w:t>
            </w: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УВР</w:t>
            </w:r>
          </w:p>
        </w:tc>
        <w:tc>
          <w:tcPr>
            <w:tcW w:w="3380" w:type="dxa"/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after="0" w:line="230" w:lineRule="auto"/>
              <w:ind w:left="412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Директор</w:t>
            </w:r>
          </w:p>
        </w:tc>
      </w:tr>
      <w:tr w:rsidR="00275FC8">
        <w:trPr>
          <w:trHeight w:hRule="exact" w:val="400"/>
        </w:trPr>
        <w:tc>
          <w:tcPr>
            <w:tcW w:w="3082" w:type="dxa"/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учителей</w:t>
            </w:r>
          </w:p>
        </w:tc>
        <w:tc>
          <w:tcPr>
            <w:tcW w:w="3540" w:type="dxa"/>
            <w:vMerge w:val="restart"/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1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______________Госенова Ш.Г.</w:t>
            </w:r>
          </w:p>
        </w:tc>
        <w:tc>
          <w:tcPr>
            <w:tcW w:w="3380" w:type="dxa"/>
            <w:vMerge w:val="restart"/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198" w:after="0" w:line="230" w:lineRule="auto"/>
              <w:ind w:left="412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______________Гаджиева У.И.</w:t>
            </w:r>
          </w:p>
        </w:tc>
      </w:tr>
      <w:tr w:rsidR="00275FC8">
        <w:trPr>
          <w:trHeight w:hRule="exact" w:val="116"/>
        </w:trPr>
        <w:tc>
          <w:tcPr>
            <w:tcW w:w="3082" w:type="dxa"/>
            <w:vMerge w:val="restart"/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2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______________Бацикова З.М.</w:t>
            </w:r>
          </w:p>
        </w:tc>
        <w:tc>
          <w:tcPr>
            <w:tcW w:w="3427" w:type="dxa"/>
            <w:vMerge/>
          </w:tcPr>
          <w:p w:rsidR="00275FC8" w:rsidRDefault="00275FC8"/>
        </w:tc>
        <w:tc>
          <w:tcPr>
            <w:tcW w:w="3427" w:type="dxa"/>
            <w:vMerge/>
          </w:tcPr>
          <w:p w:rsidR="00275FC8" w:rsidRDefault="00275FC8"/>
        </w:tc>
      </w:tr>
      <w:tr w:rsidR="00275FC8">
        <w:trPr>
          <w:trHeight w:hRule="exact" w:val="304"/>
        </w:trPr>
        <w:tc>
          <w:tcPr>
            <w:tcW w:w="3427" w:type="dxa"/>
            <w:vMerge/>
          </w:tcPr>
          <w:p w:rsidR="00275FC8" w:rsidRDefault="00275FC8"/>
        </w:tc>
        <w:tc>
          <w:tcPr>
            <w:tcW w:w="3540" w:type="dxa"/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78" w:after="0" w:line="230" w:lineRule="auto"/>
              <w:ind w:left="43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Протокол №1</w:t>
            </w:r>
          </w:p>
        </w:tc>
        <w:tc>
          <w:tcPr>
            <w:tcW w:w="3380" w:type="dxa"/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78" w:after="0" w:line="230" w:lineRule="auto"/>
              <w:ind w:left="412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Приказ №1</w:t>
            </w:r>
          </w:p>
        </w:tc>
      </w:tr>
      <w:tr w:rsidR="00275FC8">
        <w:trPr>
          <w:trHeight w:hRule="exact" w:val="300"/>
        </w:trPr>
        <w:tc>
          <w:tcPr>
            <w:tcW w:w="3082" w:type="dxa"/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Протокол №1</w:t>
            </w:r>
          </w:p>
        </w:tc>
        <w:tc>
          <w:tcPr>
            <w:tcW w:w="3540" w:type="dxa"/>
            <w:vMerge w:val="restart"/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194" w:after="0" w:line="230" w:lineRule="auto"/>
              <w:ind w:left="43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от "15" август  2022 г.</w:t>
            </w:r>
          </w:p>
        </w:tc>
        <w:tc>
          <w:tcPr>
            <w:tcW w:w="3380" w:type="dxa"/>
            <w:vMerge w:val="restart"/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194" w:after="0" w:line="230" w:lineRule="auto"/>
              <w:ind w:left="412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от "18" август2022 г.</w:t>
            </w:r>
          </w:p>
        </w:tc>
      </w:tr>
      <w:tr w:rsidR="00275FC8">
        <w:trPr>
          <w:trHeight w:hRule="exact" w:val="384"/>
        </w:trPr>
        <w:tc>
          <w:tcPr>
            <w:tcW w:w="3082" w:type="dxa"/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98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от "10" август2022 г.</w:t>
            </w:r>
          </w:p>
        </w:tc>
        <w:tc>
          <w:tcPr>
            <w:tcW w:w="3427" w:type="dxa"/>
            <w:vMerge/>
          </w:tcPr>
          <w:p w:rsidR="00275FC8" w:rsidRDefault="00275FC8"/>
        </w:tc>
        <w:tc>
          <w:tcPr>
            <w:tcW w:w="3427" w:type="dxa"/>
            <w:vMerge/>
          </w:tcPr>
          <w:p w:rsidR="00275FC8" w:rsidRDefault="00275FC8"/>
        </w:tc>
      </w:tr>
    </w:tbl>
    <w:p w:rsidR="00275FC8" w:rsidRDefault="00F60307">
      <w:pPr>
        <w:autoSpaceDE w:val="0"/>
        <w:autoSpaceDN w:val="0"/>
        <w:spacing w:before="978" w:after="0" w:line="230" w:lineRule="auto"/>
        <w:ind w:right="3640"/>
        <w:jc w:val="right"/>
      </w:pPr>
      <w:r>
        <w:rPr>
          <w:rFonts w:ascii="Times New Roman" w:eastAsia="Times New Roman" w:hAnsi="Times New Roman"/>
          <w:b/>
          <w:color w:val="000000"/>
          <w:sz w:val="24"/>
        </w:rPr>
        <w:t>РАБОЧАЯ ПРОГРАММА</w:t>
      </w:r>
    </w:p>
    <w:p w:rsidR="00275FC8" w:rsidRDefault="00F60307">
      <w:pPr>
        <w:autoSpaceDE w:val="0"/>
        <w:autoSpaceDN w:val="0"/>
        <w:spacing w:before="70" w:after="0" w:line="230" w:lineRule="auto"/>
        <w:ind w:right="4412"/>
        <w:jc w:val="right"/>
      </w:pPr>
      <w:r>
        <w:rPr>
          <w:rFonts w:ascii="Times New Roman" w:eastAsia="Times New Roman" w:hAnsi="Times New Roman"/>
          <w:b/>
          <w:color w:val="000000"/>
          <w:sz w:val="24"/>
        </w:rPr>
        <w:t>(ID 2658833)</w:t>
      </w:r>
    </w:p>
    <w:p w:rsidR="00275FC8" w:rsidRDefault="00F60307">
      <w:pPr>
        <w:autoSpaceDE w:val="0"/>
        <w:autoSpaceDN w:val="0"/>
        <w:spacing w:before="166" w:after="0" w:line="230" w:lineRule="auto"/>
        <w:ind w:right="4012"/>
        <w:jc w:val="right"/>
      </w:pPr>
      <w:r>
        <w:rPr>
          <w:rFonts w:ascii="Times New Roman" w:eastAsia="Times New Roman" w:hAnsi="Times New Roman"/>
          <w:color w:val="000000"/>
          <w:sz w:val="24"/>
        </w:rPr>
        <w:t>учебного предмета</w:t>
      </w:r>
    </w:p>
    <w:p w:rsidR="00275FC8" w:rsidRDefault="00F60307">
      <w:pPr>
        <w:autoSpaceDE w:val="0"/>
        <w:autoSpaceDN w:val="0"/>
        <w:spacing w:before="70" w:after="0" w:line="230" w:lineRule="auto"/>
        <w:ind w:right="3440"/>
        <w:jc w:val="right"/>
      </w:pPr>
      <w:r>
        <w:rPr>
          <w:rFonts w:ascii="Times New Roman" w:eastAsia="Times New Roman" w:hAnsi="Times New Roman"/>
          <w:color w:val="000000"/>
          <w:sz w:val="24"/>
        </w:rPr>
        <w:t>«Изобразительное искусство»</w:t>
      </w:r>
    </w:p>
    <w:p w:rsidR="00275FC8" w:rsidRDefault="00F60307">
      <w:pPr>
        <w:autoSpaceDE w:val="0"/>
        <w:autoSpaceDN w:val="0"/>
        <w:spacing w:before="670" w:after="0" w:line="230" w:lineRule="auto"/>
        <w:ind w:right="2672"/>
        <w:jc w:val="right"/>
      </w:pPr>
      <w:r>
        <w:rPr>
          <w:rFonts w:ascii="Times New Roman" w:eastAsia="Times New Roman" w:hAnsi="Times New Roman"/>
          <w:color w:val="000000"/>
          <w:sz w:val="24"/>
        </w:rPr>
        <w:t>для 1 класса начального общего образования</w:t>
      </w:r>
    </w:p>
    <w:p w:rsidR="00275FC8" w:rsidRDefault="00F60307">
      <w:pPr>
        <w:autoSpaceDE w:val="0"/>
        <w:autoSpaceDN w:val="0"/>
        <w:spacing w:before="70" w:after="0" w:line="230" w:lineRule="auto"/>
        <w:ind w:right="3610"/>
        <w:jc w:val="right"/>
      </w:pPr>
      <w:r>
        <w:rPr>
          <w:rFonts w:ascii="Times New Roman" w:eastAsia="Times New Roman" w:hAnsi="Times New Roman"/>
          <w:color w:val="000000"/>
          <w:sz w:val="24"/>
        </w:rPr>
        <w:t>на 2022-2023  учебный год</w:t>
      </w:r>
    </w:p>
    <w:p w:rsidR="00275FC8" w:rsidRDefault="00F60307">
      <w:pPr>
        <w:autoSpaceDE w:val="0"/>
        <w:autoSpaceDN w:val="0"/>
        <w:spacing w:before="2112" w:after="0" w:line="230" w:lineRule="auto"/>
        <w:ind w:right="32"/>
        <w:jc w:val="right"/>
      </w:pPr>
      <w:r>
        <w:rPr>
          <w:rFonts w:ascii="Times New Roman" w:eastAsia="Times New Roman" w:hAnsi="Times New Roman"/>
          <w:color w:val="000000"/>
          <w:sz w:val="24"/>
        </w:rPr>
        <w:t>Составитель: Темирова Джамилят Магомедовна</w:t>
      </w:r>
    </w:p>
    <w:p w:rsidR="00275FC8" w:rsidRDefault="00F60307">
      <w:pPr>
        <w:autoSpaceDE w:val="0"/>
        <w:autoSpaceDN w:val="0"/>
        <w:spacing w:before="70" w:after="0" w:line="230" w:lineRule="auto"/>
        <w:ind w:right="20"/>
        <w:jc w:val="right"/>
      </w:pPr>
      <w:r>
        <w:rPr>
          <w:rFonts w:ascii="Times New Roman" w:eastAsia="Times New Roman" w:hAnsi="Times New Roman"/>
          <w:color w:val="000000"/>
          <w:sz w:val="24"/>
        </w:rPr>
        <w:t>учитель начальных классов</w:t>
      </w:r>
    </w:p>
    <w:p w:rsidR="00275FC8" w:rsidRDefault="00275FC8" w:rsidP="00027E76">
      <w:pPr>
        <w:jc w:val="center"/>
      </w:pPr>
    </w:p>
    <w:p w:rsidR="00027E76" w:rsidRDefault="00027E76" w:rsidP="00027E76">
      <w:pPr>
        <w:jc w:val="center"/>
      </w:pPr>
    </w:p>
    <w:p w:rsidR="00027E76" w:rsidRDefault="00027E76" w:rsidP="00027E76">
      <w:pPr>
        <w:jc w:val="center"/>
      </w:pPr>
    </w:p>
    <w:p w:rsidR="00027E76" w:rsidRPr="00027E76" w:rsidRDefault="00027E76" w:rsidP="00027E76">
      <w:pPr>
        <w:jc w:val="center"/>
        <w:rPr>
          <w:lang w:val="ru-RU"/>
        </w:rPr>
        <w:sectPr w:rsidR="00027E76" w:rsidRPr="00027E76">
          <w:pgSz w:w="11900" w:h="16840"/>
          <w:pgMar w:top="298" w:right="880" w:bottom="1440" w:left="738" w:header="720" w:footer="720" w:gutter="0"/>
          <w:cols w:space="720" w:equalWidth="0">
            <w:col w:w="10282" w:space="0"/>
          </w:cols>
          <w:docGrid w:linePitch="360"/>
        </w:sectPr>
      </w:pPr>
      <w:r>
        <w:rPr>
          <w:lang w:val="ru-RU"/>
        </w:rPr>
        <w:t>Новый Чиркей 2022</w:t>
      </w:r>
    </w:p>
    <w:p w:rsidR="00275FC8" w:rsidRDefault="00275FC8">
      <w:pPr>
        <w:autoSpaceDE w:val="0"/>
        <w:autoSpaceDN w:val="0"/>
        <w:spacing w:after="78" w:line="220" w:lineRule="exact"/>
      </w:pPr>
    </w:p>
    <w:p w:rsidR="00275FC8" w:rsidRDefault="00275FC8">
      <w:pPr>
        <w:sectPr w:rsidR="00275FC8">
          <w:pgSz w:w="11900" w:h="16840"/>
          <w:pgMar w:top="298" w:right="1440" w:bottom="1440" w:left="1440" w:header="720" w:footer="720" w:gutter="0"/>
          <w:cols w:space="720" w:equalWidth="0">
            <w:col w:w="9020" w:space="0"/>
          </w:cols>
          <w:docGrid w:linePitch="360"/>
        </w:sectPr>
      </w:pPr>
    </w:p>
    <w:p w:rsidR="00275FC8" w:rsidRDefault="00275FC8">
      <w:pPr>
        <w:autoSpaceDE w:val="0"/>
        <w:autoSpaceDN w:val="0"/>
        <w:spacing w:after="78" w:line="220" w:lineRule="exact"/>
      </w:pPr>
    </w:p>
    <w:p w:rsidR="00275FC8" w:rsidRDefault="00F60307">
      <w:pPr>
        <w:autoSpaceDE w:val="0"/>
        <w:autoSpaceDN w:val="0"/>
        <w:spacing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ПОЯСНИТЕЛЬНАЯ ЗАПИСКА</w:t>
      </w:r>
    </w:p>
    <w:p w:rsidR="00275FC8" w:rsidRPr="00027E76" w:rsidRDefault="00F60307">
      <w:pPr>
        <w:autoSpaceDE w:val="0"/>
        <w:autoSpaceDN w:val="0"/>
        <w:spacing w:before="346" w:after="0"/>
        <w:ind w:firstLine="180"/>
        <w:rPr>
          <w:lang w:val="ru-RU"/>
        </w:rPr>
      </w:pPr>
      <w:r w:rsidRPr="00027E76">
        <w:rPr>
          <w:rFonts w:ascii="Times New Roman" w:eastAsia="Times New Roman" w:hAnsi="Times New Roman"/>
          <w:color w:val="000000"/>
          <w:sz w:val="24"/>
          <w:lang w:val="ru-RU"/>
        </w:rPr>
        <w:t xml:space="preserve">Рабочая программа по изобразительному искусству для обучающихся 1 класса на уровне начального общего образования составлена на основе «Требований к результатам освоения основной </w:t>
      </w:r>
      <w:r w:rsidRPr="00027E76">
        <w:rPr>
          <w:lang w:val="ru-RU"/>
        </w:rPr>
        <w:br/>
      </w:r>
      <w:r w:rsidRPr="00027E76">
        <w:rPr>
          <w:rFonts w:ascii="Times New Roman" w:eastAsia="Times New Roman" w:hAnsi="Times New Roman"/>
          <w:color w:val="000000"/>
          <w:sz w:val="24"/>
          <w:lang w:val="ru-RU"/>
        </w:rPr>
        <w:t>образовательной программы», представленных в Федерально</w:t>
      </w:r>
      <w:r w:rsidRPr="00027E76">
        <w:rPr>
          <w:rFonts w:ascii="Times New Roman" w:eastAsia="Times New Roman" w:hAnsi="Times New Roman"/>
          <w:color w:val="000000"/>
          <w:sz w:val="24"/>
          <w:lang w:val="ru-RU"/>
        </w:rPr>
        <w:t>м государственном образовательном стандарте начального общего образования.</w:t>
      </w:r>
    </w:p>
    <w:p w:rsidR="00275FC8" w:rsidRPr="00027E76" w:rsidRDefault="00F60307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027E76">
        <w:rPr>
          <w:lang w:val="ru-RU"/>
        </w:rPr>
        <w:tab/>
      </w:r>
      <w:r w:rsidRPr="00027E76">
        <w:rPr>
          <w:rFonts w:ascii="Times New Roman" w:eastAsia="Times New Roman" w:hAnsi="Times New Roman"/>
          <w:color w:val="000000"/>
          <w:sz w:val="24"/>
          <w:lang w:val="ru-RU"/>
        </w:rPr>
        <w:t>Содержание программы распределено по модулям с учётом проверяемых требований к результатам освоения учебного предмета, выносимым на промежуточную аттестацию.</w:t>
      </w:r>
    </w:p>
    <w:p w:rsidR="00275FC8" w:rsidRPr="00027E76" w:rsidRDefault="00F60307">
      <w:pPr>
        <w:autoSpaceDE w:val="0"/>
        <w:autoSpaceDN w:val="0"/>
        <w:spacing w:before="70" w:after="0" w:line="278" w:lineRule="auto"/>
        <w:ind w:right="144" w:firstLine="180"/>
        <w:rPr>
          <w:lang w:val="ru-RU"/>
        </w:rPr>
      </w:pPr>
      <w:r w:rsidRPr="00027E76">
        <w:rPr>
          <w:rFonts w:ascii="Times New Roman" w:eastAsia="Times New Roman" w:hAnsi="Times New Roman"/>
          <w:color w:val="000000"/>
          <w:sz w:val="24"/>
          <w:lang w:val="ru-RU"/>
        </w:rPr>
        <w:t>Цель преподавания пред</w:t>
      </w:r>
      <w:r w:rsidRPr="00027E76">
        <w:rPr>
          <w:rFonts w:ascii="Times New Roman" w:eastAsia="Times New Roman" w:hAnsi="Times New Roman"/>
          <w:color w:val="000000"/>
          <w:sz w:val="24"/>
          <w:lang w:val="ru-RU"/>
        </w:rPr>
        <w:t xml:space="preserve">мета «Изобразительное искусство» состоит в формировании </w:t>
      </w:r>
      <w:r w:rsidRPr="00027E76">
        <w:rPr>
          <w:lang w:val="ru-RU"/>
        </w:rPr>
        <w:br/>
      </w:r>
      <w:r w:rsidRPr="00027E76">
        <w:rPr>
          <w:rFonts w:ascii="Times New Roman" w:eastAsia="Times New Roman" w:hAnsi="Times New Roman"/>
          <w:color w:val="000000"/>
          <w:sz w:val="24"/>
          <w:lang w:val="ru-RU"/>
        </w:rPr>
        <w:t>художественной культуры учащихся,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</w:t>
      </w:r>
      <w:r w:rsidRPr="00027E76">
        <w:rPr>
          <w:rFonts w:ascii="Times New Roman" w:eastAsia="Times New Roman" w:hAnsi="Times New Roman"/>
          <w:color w:val="000000"/>
          <w:sz w:val="24"/>
          <w:lang w:val="ru-RU"/>
        </w:rPr>
        <w:t xml:space="preserve"> и развития творческого потенциала учащихся.</w:t>
      </w:r>
    </w:p>
    <w:p w:rsidR="00275FC8" w:rsidRPr="00027E76" w:rsidRDefault="00F60307">
      <w:pPr>
        <w:autoSpaceDE w:val="0"/>
        <w:autoSpaceDN w:val="0"/>
        <w:spacing w:before="70" w:after="0" w:line="271" w:lineRule="auto"/>
        <w:ind w:right="576" w:firstLine="180"/>
        <w:rPr>
          <w:lang w:val="ru-RU"/>
        </w:rPr>
      </w:pPr>
      <w:r w:rsidRPr="00027E76">
        <w:rPr>
          <w:rFonts w:ascii="Times New Roman" w:eastAsia="Times New Roman" w:hAnsi="Times New Roman"/>
          <w:color w:val="000000"/>
          <w:sz w:val="24"/>
          <w:lang w:val="ru-RU"/>
        </w:rPr>
        <w:t xml:space="preserve">Преподавание предмета направлено на развитие духовной культуры учащихся, формирование активной эстетической позиции по отношению к действительности и произведениям искусства, понимание роли и значения </w:t>
      </w:r>
      <w:r w:rsidRPr="00027E76">
        <w:rPr>
          <w:rFonts w:ascii="Times New Roman" w:eastAsia="Times New Roman" w:hAnsi="Times New Roman"/>
          <w:color w:val="000000"/>
          <w:sz w:val="24"/>
          <w:lang w:val="ru-RU"/>
        </w:rPr>
        <w:t>художественной деятельности в жизни людей.</w:t>
      </w:r>
    </w:p>
    <w:p w:rsidR="00275FC8" w:rsidRPr="00027E76" w:rsidRDefault="00F60307">
      <w:pPr>
        <w:autoSpaceDE w:val="0"/>
        <w:autoSpaceDN w:val="0"/>
        <w:spacing w:before="70" w:after="0" w:line="286" w:lineRule="auto"/>
        <w:ind w:right="144" w:firstLine="180"/>
        <w:rPr>
          <w:lang w:val="ru-RU"/>
        </w:rPr>
      </w:pPr>
      <w:r w:rsidRPr="00027E76">
        <w:rPr>
          <w:rFonts w:ascii="Times New Roman" w:eastAsia="Times New Roman" w:hAnsi="Times New Roman"/>
          <w:color w:val="000000"/>
          <w:sz w:val="24"/>
          <w:lang w:val="ru-RU"/>
        </w:rPr>
        <w:t>Содержание предмета охватывает все основные вида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</w:t>
      </w:r>
      <w:r w:rsidRPr="00027E76">
        <w:rPr>
          <w:rFonts w:ascii="Times New Roman" w:eastAsia="Times New Roman" w:hAnsi="Times New Roman"/>
          <w:color w:val="000000"/>
          <w:sz w:val="24"/>
          <w:lang w:val="ru-RU"/>
        </w:rPr>
        <w:t xml:space="preserve">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Для учащихся начальной школы большое знач</w:t>
      </w:r>
      <w:r w:rsidRPr="00027E76">
        <w:rPr>
          <w:rFonts w:ascii="Times New Roman" w:eastAsia="Times New Roman" w:hAnsi="Times New Roman"/>
          <w:color w:val="000000"/>
          <w:sz w:val="24"/>
          <w:lang w:val="ru-RU"/>
        </w:rPr>
        <w:t>ение также имеет восприятие произведений детского творчества, умение обсуждать и анализировать детские рисунки с позиций выраженного в них содержания, художественных средств выразительности, соответствия учебной задачи, поставленной учителем. Такая рефлекс</w:t>
      </w:r>
      <w:r w:rsidRPr="00027E76">
        <w:rPr>
          <w:rFonts w:ascii="Times New Roman" w:eastAsia="Times New Roman" w:hAnsi="Times New Roman"/>
          <w:color w:val="000000"/>
          <w:sz w:val="24"/>
          <w:lang w:val="ru-RU"/>
        </w:rPr>
        <w:t>ия детского творчества имеет позитивный обучающий характер.</w:t>
      </w:r>
    </w:p>
    <w:p w:rsidR="00275FC8" w:rsidRPr="00027E76" w:rsidRDefault="00F60307">
      <w:pPr>
        <w:autoSpaceDE w:val="0"/>
        <w:autoSpaceDN w:val="0"/>
        <w:spacing w:before="70" w:after="0" w:line="271" w:lineRule="auto"/>
        <w:ind w:right="144" w:firstLine="180"/>
        <w:rPr>
          <w:lang w:val="ru-RU"/>
        </w:rPr>
      </w:pPr>
      <w:r w:rsidRPr="00027E76">
        <w:rPr>
          <w:rFonts w:ascii="Times New Roman" w:eastAsia="Times New Roman" w:hAnsi="Times New Roman"/>
          <w:color w:val="000000"/>
          <w:sz w:val="24"/>
          <w:lang w:val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</w:t>
      </w:r>
      <w:r w:rsidRPr="00027E76">
        <w:rPr>
          <w:rFonts w:ascii="Times New Roman" w:eastAsia="Times New Roman" w:hAnsi="Times New Roman"/>
          <w:color w:val="000000"/>
          <w:sz w:val="24"/>
          <w:lang w:val="ru-RU"/>
        </w:rPr>
        <w:t>материальной и пространственной среды, в понимании красоты человека.</w:t>
      </w:r>
    </w:p>
    <w:p w:rsidR="00275FC8" w:rsidRPr="00027E76" w:rsidRDefault="00F60307">
      <w:pPr>
        <w:autoSpaceDE w:val="0"/>
        <w:autoSpaceDN w:val="0"/>
        <w:spacing w:before="70" w:after="0"/>
        <w:ind w:right="288" w:firstLine="180"/>
        <w:rPr>
          <w:lang w:val="ru-RU"/>
        </w:rPr>
      </w:pPr>
      <w:r w:rsidRPr="00027E76">
        <w:rPr>
          <w:rFonts w:ascii="Times New Roman" w:eastAsia="Times New Roman" w:hAnsi="Times New Roman"/>
          <w:color w:val="000000"/>
          <w:sz w:val="24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</w:t>
      </w:r>
      <w:r w:rsidRPr="00027E76">
        <w:rPr>
          <w:rFonts w:ascii="Times New Roman" w:eastAsia="Times New Roman" w:hAnsi="Times New Roman"/>
          <w:color w:val="000000"/>
          <w:sz w:val="24"/>
          <w:lang w:val="ru-RU"/>
        </w:rPr>
        <w:t>ении учебного времени на восприятие произведений искусства и эстетического наблюдения окружающей действительности).</w:t>
      </w:r>
    </w:p>
    <w:p w:rsidR="00275FC8" w:rsidRPr="00027E76" w:rsidRDefault="00F60307">
      <w:pPr>
        <w:autoSpaceDE w:val="0"/>
        <w:autoSpaceDN w:val="0"/>
        <w:spacing w:before="72" w:after="0" w:line="281" w:lineRule="auto"/>
        <w:ind w:right="288" w:firstLine="180"/>
        <w:rPr>
          <w:lang w:val="ru-RU"/>
        </w:rPr>
      </w:pPr>
      <w:r w:rsidRPr="00027E76">
        <w:rPr>
          <w:rFonts w:ascii="Times New Roman" w:eastAsia="Times New Roman" w:hAnsi="Times New Roman"/>
          <w:color w:val="000000"/>
          <w:sz w:val="24"/>
          <w:lang w:val="ru-RU"/>
        </w:rPr>
        <w:t>На занятиях учащиеся знакомятся с многообразием видов художественной деятельности и технически доступным разнообразием художественных матери</w:t>
      </w:r>
      <w:r w:rsidRPr="00027E76">
        <w:rPr>
          <w:rFonts w:ascii="Times New Roman" w:eastAsia="Times New Roman" w:hAnsi="Times New Roman"/>
          <w:color w:val="000000"/>
          <w:sz w:val="24"/>
          <w:lang w:val="ru-RU"/>
        </w:rPr>
        <w:t xml:space="preserve">алов. Практическая </w:t>
      </w:r>
      <w:r w:rsidRPr="00027E76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художественно-творческая деятельность занимает приоритетное пространство учебного времени. При опоре на восприятие </w:t>
      </w:r>
      <w:r w:rsidRPr="00027E76">
        <w:rPr>
          <w:rFonts w:ascii="Times New Roman" w:eastAsia="Times New Roman" w:hAnsi="Times New Roman"/>
          <w:color w:val="000000"/>
          <w:sz w:val="24"/>
          <w:lang w:val="ru-RU"/>
        </w:rPr>
        <w:t xml:space="preserve">произведений искусства художественно-эстетическое отношение к миру формируется </w:t>
      </w:r>
      <w:r w:rsidRPr="00027E76">
        <w:rPr>
          <w:rFonts w:ascii="Times New Roman" w:eastAsia="Times New Roman" w:hAnsi="Times New Roman"/>
          <w:color w:val="000000"/>
          <w:sz w:val="24"/>
          <w:lang w:val="ru-RU"/>
        </w:rPr>
        <w:t>прежде всего в собственной художественной деятельности, в процессе практического решения художественно-творческих задач.</w:t>
      </w:r>
    </w:p>
    <w:p w:rsidR="00275FC8" w:rsidRPr="00027E76" w:rsidRDefault="00F60307">
      <w:pPr>
        <w:tabs>
          <w:tab w:val="left" w:pos="180"/>
        </w:tabs>
        <w:autoSpaceDE w:val="0"/>
        <w:autoSpaceDN w:val="0"/>
        <w:spacing w:before="70" w:after="0" w:line="281" w:lineRule="auto"/>
        <w:rPr>
          <w:lang w:val="ru-RU"/>
        </w:rPr>
      </w:pPr>
      <w:r w:rsidRPr="00027E76">
        <w:rPr>
          <w:lang w:val="ru-RU"/>
        </w:rPr>
        <w:tab/>
      </w:r>
      <w:r w:rsidRPr="00027E76">
        <w:rPr>
          <w:rFonts w:ascii="Times New Roman" w:eastAsia="Times New Roman" w:hAnsi="Times New Roman"/>
          <w:color w:val="000000"/>
          <w:sz w:val="24"/>
          <w:lang w:val="ru-RU"/>
        </w:rPr>
        <w:t>Рабочая программа учитывает психолого-возрастные особенности развития детей 7—8 лет, при этом содержание занятий может быть адаптирова</w:t>
      </w:r>
      <w:r w:rsidRPr="00027E76">
        <w:rPr>
          <w:rFonts w:ascii="Times New Roman" w:eastAsia="Times New Roman" w:hAnsi="Times New Roman"/>
          <w:color w:val="000000"/>
          <w:sz w:val="24"/>
          <w:lang w:val="ru-RU"/>
        </w:rPr>
        <w:t xml:space="preserve">но с учётом индивидуальных качеств обучающихся, как для детей, проявляющих выдающиеся способности, так и для детей-инвалидов и детей с ОВЗ. </w:t>
      </w:r>
      <w:r w:rsidRPr="00027E76">
        <w:rPr>
          <w:lang w:val="ru-RU"/>
        </w:rPr>
        <w:tab/>
      </w:r>
      <w:r w:rsidRPr="00027E76">
        <w:rPr>
          <w:rFonts w:ascii="Times New Roman" w:eastAsia="Times New Roman" w:hAnsi="Times New Roman"/>
          <w:color w:val="000000"/>
          <w:sz w:val="24"/>
          <w:lang w:val="ru-RU"/>
        </w:rPr>
        <w:t>В урочное время деятельность обучающихся организуется как в индивидуальном, так и в групповом формате с задачей фор</w:t>
      </w:r>
      <w:r w:rsidRPr="00027E76">
        <w:rPr>
          <w:rFonts w:ascii="Times New Roman" w:eastAsia="Times New Roman" w:hAnsi="Times New Roman"/>
          <w:color w:val="000000"/>
          <w:sz w:val="24"/>
          <w:lang w:val="ru-RU"/>
        </w:rPr>
        <w:t>мирования навыков сотрудничества в художественной деятельности.</w:t>
      </w:r>
    </w:p>
    <w:p w:rsidR="00275FC8" w:rsidRPr="00027E76" w:rsidRDefault="00F60307">
      <w:pPr>
        <w:tabs>
          <w:tab w:val="left" w:pos="180"/>
        </w:tabs>
        <w:autoSpaceDE w:val="0"/>
        <w:autoSpaceDN w:val="0"/>
        <w:spacing w:before="190" w:after="0" w:line="262" w:lineRule="auto"/>
        <w:ind w:right="576"/>
        <w:rPr>
          <w:lang w:val="ru-RU"/>
        </w:rPr>
      </w:pPr>
      <w:r w:rsidRPr="00027E76">
        <w:rPr>
          <w:lang w:val="ru-RU"/>
        </w:rPr>
        <w:tab/>
      </w:r>
      <w:r w:rsidRPr="00027E76">
        <w:rPr>
          <w:rFonts w:ascii="Times New Roman" w:eastAsia="Times New Roman" w:hAnsi="Times New Roman"/>
          <w:b/>
          <w:color w:val="000000"/>
          <w:sz w:val="24"/>
          <w:lang w:val="ru-RU"/>
        </w:rPr>
        <w:t>МЕСТО УЧЕБНОГО ПРЕДМЕТА «ИЗОБРАЗИТЕЛЬНОЕ ИСКУССТВО» В УЧЕБНОМ ПЛАНЕ</w:t>
      </w:r>
    </w:p>
    <w:p w:rsidR="00275FC8" w:rsidRPr="00027E76" w:rsidRDefault="00F60307">
      <w:pPr>
        <w:tabs>
          <w:tab w:val="left" w:pos="180"/>
        </w:tabs>
        <w:autoSpaceDE w:val="0"/>
        <w:autoSpaceDN w:val="0"/>
        <w:spacing w:before="190" w:after="0" w:line="262" w:lineRule="auto"/>
        <w:ind w:right="144"/>
        <w:rPr>
          <w:lang w:val="ru-RU"/>
        </w:rPr>
      </w:pPr>
      <w:r w:rsidRPr="00027E76">
        <w:rPr>
          <w:lang w:val="ru-RU"/>
        </w:rPr>
        <w:tab/>
      </w:r>
      <w:r w:rsidRPr="00027E76">
        <w:rPr>
          <w:rFonts w:ascii="Times New Roman" w:eastAsia="Times New Roman" w:hAnsi="Times New Roman"/>
          <w:color w:val="000000"/>
          <w:sz w:val="24"/>
          <w:lang w:val="ru-RU"/>
        </w:rPr>
        <w:t>В соответствии с Федеральным государственным образовательным стандартом начального общего образования учебный предмет «Изо</w:t>
      </w:r>
      <w:r w:rsidRPr="00027E76">
        <w:rPr>
          <w:rFonts w:ascii="Times New Roman" w:eastAsia="Times New Roman" w:hAnsi="Times New Roman"/>
          <w:color w:val="000000"/>
          <w:sz w:val="24"/>
          <w:lang w:val="ru-RU"/>
        </w:rPr>
        <w:t>бразительное искусство» входит в предметную область</w:t>
      </w:r>
    </w:p>
    <w:p w:rsidR="00275FC8" w:rsidRPr="00027E76" w:rsidRDefault="00275FC8">
      <w:pPr>
        <w:rPr>
          <w:lang w:val="ru-RU"/>
        </w:rPr>
        <w:sectPr w:rsidR="00275FC8" w:rsidRPr="00027E76">
          <w:pgSz w:w="11900" w:h="16840"/>
          <w:pgMar w:top="298" w:right="648" w:bottom="338" w:left="666" w:header="720" w:footer="720" w:gutter="0"/>
          <w:cols w:space="720" w:equalWidth="0">
            <w:col w:w="10586" w:space="0"/>
          </w:cols>
          <w:docGrid w:linePitch="360"/>
        </w:sectPr>
      </w:pPr>
    </w:p>
    <w:p w:rsidR="00275FC8" w:rsidRPr="00027E76" w:rsidRDefault="00275FC8">
      <w:pPr>
        <w:autoSpaceDE w:val="0"/>
        <w:autoSpaceDN w:val="0"/>
        <w:spacing w:after="66" w:line="220" w:lineRule="exact"/>
        <w:rPr>
          <w:lang w:val="ru-RU"/>
        </w:rPr>
      </w:pPr>
    </w:p>
    <w:p w:rsidR="00275FC8" w:rsidRPr="00027E76" w:rsidRDefault="00F60307">
      <w:pPr>
        <w:autoSpaceDE w:val="0"/>
        <w:autoSpaceDN w:val="0"/>
        <w:spacing w:after="0"/>
        <w:ind w:right="432"/>
        <w:rPr>
          <w:lang w:val="ru-RU"/>
        </w:rPr>
      </w:pPr>
      <w:r w:rsidRPr="00027E76">
        <w:rPr>
          <w:rFonts w:ascii="Times New Roman" w:eastAsia="Times New Roman" w:hAnsi="Times New Roman"/>
          <w:color w:val="000000"/>
          <w:sz w:val="24"/>
          <w:lang w:val="ru-RU"/>
        </w:rPr>
        <w:t xml:space="preserve">«Искусство» и является обязательным для изучения. Содержание предмета «Изобразительное </w:t>
      </w:r>
      <w:r w:rsidRPr="00027E76">
        <w:rPr>
          <w:rFonts w:ascii="Times New Roman" w:eastAsia="Times New Roman" w:hAnsi="Times New Roman"/>
          <w:color w:val="000000"/>
          <w:sz w:val="24"/>
          <w:lang w:val="ru-RU"/>
        </w:rPr>
        <w:t>искусство» структурировано как система тематических модулей и входит в учебный план 1—4 классов программы начального общего образования в объёме 1 ч одного учебного часа в неделю. Изучение содержания всех модулей в 1 классе обязательно.</w:t>
      </w:r>
    </w:p>
    <w:p w:rsidR="00275FC8" w:rsidRPr="00027E76" w:rsidRDefault="00F60307">
      <w:pPr>
        <w:autoSpaceDE w:val="0"/>
        <w:autoSpaceDN w:val="0"/>
        <w:spacing w:before="70" w:after="0" w:line="281" w:lineRule="auto"/>
        <w:ind w:firstLine="180"/>
        <w:rPr>
          <w:lang w:val="ru-RU"/>
        </w:rPr>
      </w:pPr>
      <w:r w:rsidRPr="00027E76">
        <w:rPr>
          <w:rFonts w:ascii="Times New Roman" w:eastAsia="Times New Roman" w:hAnsi="Times New Roman"/>
          <w:color w:val="000000"/>
          <w:sz w:val="24"/>
          <w:lang w:val="ru-RU"/>
        </w:rPr>
        <w:t>При этом предусматр</w:t>
      </w:r>
      <w:r w:rsidRPr="00027E76">
        <w:rPr>
          <w:rFonts w:ascii="Times New Roman" w:eastAsia="Times New Roman" w:hAnsi="Times New Roman"/>
          <w:color w:val="000000"/>
          <w:sz w:val="24"/>
          <w:lang w:val="ru-RU"/>
        </w:rPr>
        <w:t>ивается возможность реализации этого курса при выделении на его изучение двух учебных часов в неделю за счёт вариативной части учебного плана, определяемой участниками образовательного процесса. При этом предполагается не увеличение количества тем для изуч</w:t>
      </w:r>
      <w:r w:rsidRPr="00027E76">
        <w:rPr>
          <w:rFonts w:ascii="Times New Roman" w:eastAsia="Times New Roman" w:hAnsi="Times New Roman"/>
          <w:color w:val="000000"/>
          <w:sz w:val="24"/>
          <w:lang w:val="ru-RU"/>
        </w:rPr>
        <w:t xml:space="preserve">ения, а увеличение времени на практическую художественную деятельность. Это способствует качеству обучения и достижению более высокого уровня как предметных, так и личностных и </w:t>
      </w:r>
      <w:proofErr w:type="spellStart"/>
      <w:r w:rsidRPr="00027E76">
        <w:rPr>
          <w:rFonts w:ascii="Times New Roman" w:eastAsia="Times New Roman" w:hAnsi="Times New Roman"/>
          <w:color w:val="000000"/>
          <w:sz w:val="24"/>
          <w:lang w:val="ru-RU"/>
        </w:rPr>
        <w:t>метапредметных</w:t>
      </w:r>
      <w:proofErr w:type="spellEnd"/>
      <w:r w:rsidRPr="00027E76">
        <w:rPr>
          <w:rFonts w:ascii="Times New Roman" w:eastAsia="Times New Roman" w:hAnsi="Times New Roman"/>
          <w:color w:val="000000"/>
          <w:sz w:val="24"/>
          <w:lang w:val="ru-RU"/>
        </w:rPr>
        <w:t xml:space="preserve"> результатов обучения.</w:t>
      </w:r>
    </w:p>
    <w:p w:rsidR="00275FC8" w:rsidRPr="00027E76" w:rsidRDefault="00F60307">
      <w:pPr>
        <w:autoSpaceDE w:val="0"/>
        <w:autoSpaceDN w:val="0"/>
        <w:spacing w:before="192" w:after="0" w:line="230" w:lineRule="auto"/>
        <w:rPr>
          <w:lang w:val="ru-RU"/>
        </w:rPr>
      </w:pPr>
      <w:r w:rsidRPr="00027E76">
        <w:rPr>
          <w:rFonts w:ascii="Times New Roman" w:eastAsia="Times New Roman" w:hAnsi="Times New Roman"/>
          <w:color w:val="000000"/>
          <w:sz w:val="24"/>
          <w:lang w:val="ru-RU"/>
        </w:rPr>
        <w:t>На изучение изобразительного искусства в 1</w:t>
      </w:r>
      <w:r w:rsidRPr="00027E76">
        <w:rPr>
          <w:rFonts w:ascii="Times New Roman" w:eastAsia="Times New Roman" w:hAnsi="Times New Roman"/>
          <w:color w:val="000000"/>
          <w:sz w:val="24"/>
          <w:lang w:val="ru-RU"/>
        </w:rPr>
        <w:t xml:space="preserve"> классе отводится 1 час в неделю, всего 33 часа.</w:t>
      </w:r>
    </w:p>
    <w:p w:rsidR="00275FC8" w:rsidRPr="00027E76" w:rsidRDefault="00275FC8">
      <w:pPr>
        <w:rPr>
          <w:lang w:val="ru-RU"/>
        </w:rPr>
        <w:sectPr w:rsidR="00275FC8" w:rsidRPr="00027E76">
          <w:pgSz w:w="11900" w:h="16840"/>
          <w:pgMar w:top="286" w:right="682" w:bottom="1440" w:left="666" w:header="720" w:footer="720" w:gutter="0"/>
          <w:cols w:space="720" w:equalWidth="0">
            <w:col w:w="10552" w:space="0"/>
          </w:cols>
          <w:docGrid w:linePitch="360"/>
        </w:sectPr>
      </w:pPr>
    </w:p>
    <w:p w:rsidR="00275FC8" w:rsidRPr="00027E76" w:rsidRDefault="00275FC8">
      <w:pPr>
        <w:autoSpaceDE w:val="0"/>
        <w:autoSpaceDN w:val="0"/>
        <w:spacing w:after="78" w:line="220" w:lineRule="exact"/>
        <w:rPr>
          <w:lang w:val="ru-RU"/>
        </w:rPr>
      </w:pPr>
    </w:p>
    <w:p w:rsidR="00275FC8" w:rsidRPr="00027E76" w:rsidRDefault="00F60307">
      <w:pPr>
        <w:autoSpaceDE w:val="0"/>
        <w:autoSpaceDN w:val="0"/>
        <w:spacing w:after="0" w:line="230" w:lineRule="auto"/>
        <w:rPr>
          <w:lang w:val="ru-RU"/>
        </w:rPr>
      </w:pPr>
      <w:r w:rsidRPr="00027E76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СОДЕРЖАНИЕ УЧЕБНОГО ПРЕДМЕТА </w:t>
      </w:r>
    </w:p>
    <w:p w:rsidR="00275FC8" w:rsidRPr="00027E76" w:rsidRDefault="00F60307">
      <w:pPr>
        <w:tabs>
          <w:tab w:val="left" w:pos="180"/>
        </w:tabs>
        <w:autoSpaceDE w:val="0"/>
        <w:autoSpaceDN w:val="0"/>
        <w:spacing w:before="346" w:after="0" w:line="271" w:lineRule="auto"/>
        <w:ind w:right="288"/>
        <w:rPr>
          <w:lang w:val="ru-RU"/>
        </w:rPr>
      </w:pPr>
      <w:r w:rsidRPr="00027E76">
        <w:rPr>
          <w:lang w:val="ru-RU"/>
        </w:rPr>
        <w:tab/>
      </w:r>
      <w:r w:rsidRPr="00027E76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«Графика»</w:t>
      </w:r>
      <w:r w:rsidRPr="00027E76">
        <w:rPr>
          <w:lang w:val="ru-RU"/>
        </w:rPr>
        <w:br/>
      </w:r>
      <w:r w:rsidRPr="00027E76">
        <w:rPr>
          <w:lang w:val="ru-RU"/>
        </w:rPr>
        <w:tab/>
      </w:r>
      <w:r w:rsidRPr="00027E76">
        <w:rPr>
          <w:rFonts w:ascii="Times New Roman" w:eastAsia="Times New Roman" w:hAnsi="Times New Roman"/>
          <w:color w:val="000000"/>
          <w:sz w:val="24"/>
          <w:lang w:val="ru-RU"/>
        </w:rPr>
        <w:t>Расположение изображения на листе. Выбор вертикального или горизонтального формата листа в зависимости от содержания из</w:t>
      </w:r>
      <w:r w:rsidRPr="00027E76">
        <w:rPr>
          <w:rFonts w:ascii="Times New Roman" w:eastAsia="Times New Roman" w:hAnsi="Times New Roman"/>
          <w:color w:val="000000"/>
          <w:sz w:val="24"/>
          <w:lang w:val="ru-RU"/>
        </w:rPr>
        <w:t>ображения.</w:t>
      </w:r>
    </w:p>
    <w:p w:rsidR="00275FC8" w:rsidRPr="00027E76" w:rsidRDefault="00F60307">
      <w:pPr>
        <w:tabs>
          <w:tab w:val="left" w:pos="180"/>
        </w:tabs>
        <w:autoSpaceDE w:val="0"/>
        <w:autoSpaceDN w:val="0"/>
        <w:spacing w:before="70" w:after="0" w:line="262" w:lineRule="auto"/>
        <w:ind w:right="720"/>
        <w:rPr>
          <w:lang w:val="ru-RU"/>
        </w:rPr>
      </w:pPr>
      <w:r w:rsidRPr="00027E76">
        <w:rPr>
          <w:lang w:val="ru-RU"/>
        </w:rPr>
        <w:tab/>
      </w:r>
      <w:r w:rsidRPr="00027E76">
        <w:rPr>
          <w:rFonts w:ascii="Times New Roman" w:eastAsia="Times New Roman" w:hAnsi="Times New Roman"/>
          <w:color w:val="000000"/>
          <w:sz w:val="24"/>
          <w:lang w:val="ru-RU"/>
        </w:rPr>
        <w:t>Разные виды линий. Линейный рисунок. Графические материалы для линейного рисунка и их особенности. Приёмы рисования линией.</w:t>
      </w:r>
    </w:p>
    <w:p w:rsidR="00275FC8" w:rsidRPr="00027E76" w:rsidRDefault="00F60307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027E76">
        <w:rPr>
          <w:rFonts w:ascii="Times New Roman" w:eastAsia="Times New Roman" w:hAnsi="Times New Roman"/>
          <w:color w:val="000000"/>
          <w:sz w:val="24"/>
          <w:lang w:val="ru-RU"/>
        </w:rPr>
        <w:t>Рисование с натуры: разные листья и их форма.</w:t>
      </w:r>
    </w:p>
    <w:p w:rsidR="00275FC8" w:rsidRPr="00027E76" w:rsidRDefault="00F60307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027E76">
        <w:rPr>
          <w:lang w:val="ru-RU"/>
        </w:rPr>
        <w:tab/>
      </w:r>
      <w:r w:rsidRPr="00027E76">
        <w:rPr>
          <w:rFonts w:ascii="Times New Roman" w:eastAsia="Times New Roman" w:hAnsi="Times New Roman"/>
          <w:color w:val="000000"/>
          <w:sz w:val="24"/>
          <w:lang w:val="ru-RU"/>
        </w:rPr>
        <w:t>Представление о пропорциях: короткое — длинное. Развитие навыка видения с</w:t>
      </w:r>
      <w:r w:rsidRPr="00027E76">
        <w:rPr>
          <w:rFonts w:ascii="Times New Roman" w:eastAsia="Times New Roman" w:hAnsi="Times New Roman"/>
          <w:color w:val="000000"/>
          <w:sz w:val="24"/>
          <w:lang w:val="ru-RU"/>
        </w:rPr>
        <w:t>оотношения частей целого (на основе рисунков животных).</w:t>
      </w:r>
    </w:p>
    <w:p w:rsidR="00275FC8" w:rsidRPr="00027E76" w:rsidRDefault="00F60307">
      <w:pPr>
        <w:tabs>
          <w:tab w:val="left" w:pos="180"/>
        </w:tabs>
        <w:autoSpaceDE w:val="0"/>
        <w:autoSpaceDN w:val="0"/>
        <w:spacing w:before="72" w:after="0" w:line="262" w:lineRule="auto"/>
        <w:ind w:right="432"/>
        <w:rPr>
          <w:lang w:val="ru-RU"/>
        </w:rPr>
      </w:pPr>
      <w:r w:rsidRPr="00027E76">
        <w:rPr>
          <w:lang w:val="ru-RU"/>
        </w:rPr>
        <w:tab/>
      </w:r>
      <w:r w:rsidRPr="00027E76">
        <w:rPr>
          <w:rFonts w:ascii="Times New Roman" w:eastAsia="Times New Roman" w:hAnsi="Times New Roman"/>
          <w:color w:val="000000"/>
          <w:sz w:val="24"/>
          <w:lang w:val="ru-RU"/>
        </w:rPr>
        <w:t>Графическое пятно (ахроматическое) и представление о силуэте. Формирование навыка видения целостности. Цельная форма и её части.</w:t>
      </w:r>
    </w:p>
    <w:p w:rsidR="00275FC8" w:rsidRPr="00027E76" w:rsidRDefault="00F60307">
      <w:pPr>
        <w:tabs>
          <w:tab w:val="left" w:pos="180"/>
        </w:tabs>
        <w:autoSpaceDE w:val="0"/>
        <w:autoSpaceDN w:val="0"/>
        <w:spacing w:before="190" w:after="0" w:line="271" w:lineRule="auto"/>
        <w:rPr>
          <w:lang w:val="ru-RU"/>
        </w:rPr>
      </w:pPr>
      <w:r w:rsidRPr="00027E76">
        <w:rPr>
          <w:lang w:val="ru-RU"/>
        </w:rPr>
        <w:tab/>
      </w:r>
      <w:r w:rsidRPr="00027E76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«Живопись»</w:t>
      </w:r>
      <w:r w:rsidRPr="00027E76">
        <w:rPr>
          <w:lang w:val="ru-RU"/>
        </w:rPr>
        <w:br/>
      </w:r>
      <w:r w:rsidRPr="00027E76">
        <w:rPr>
          <w:lang w:val="ru-RU"/>
        </w:rPr>
        <w:tab/>
      </w:r>
      <w:r w:rsidRPr="00027E76">
        <w:rPr>
          <w:rFonts w:ascii="Times New Roman" w:eastAsia="Times New Roman" w:hAnsi="Times New Roman"/>
          <w:color w:val="000000"/>
          <w:sz w:val="24"/>
          <w:lang w:val="ru-RU"/>
        </w:rPr>
        <w:t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белая.</w:t>
      </w:r>
    </w:p>
    <w:p w:rsidR="00275FC8" w:rsidRPr="00027E76" w:rsidRDefault="00F60307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027E76">
        <w:rPr>
          <w:lang w:val="ru-RU"/>
        </w:rPr>
        <w:tab/>
      </w:r>
      <w:r w:rsidRPr="00027E76">
        <w:rPr>
          <w:rFonts w:ascii="Times New Roman" w:eastAsia="Times New Roman" w:hAnsi="Times New Roman"/>
          <w:color w:val="000000"/>
          <w:sz w:val="24"/>
          <w:lang w:val="ru-RU"/>
        </w:rPr>
        <w:t>Три основных цвета. Ассоциативные представления, связанные с каждым цветом. Навыки смешения красо</w:t>
      </w:r>
      <w:r w:rsidRPr="00027E76">
        <w:rPr>
          <w:rFonts w:ascii="Times New Roman" w:eastAsia="Times New Roman" w:hAnsi="Times New Roman"/>
          <w:color w:val="000000"/>
          <w:sz w:val="24"/>
          <w:lang w:val="ru-RU"/>
        </w:rPr>
        <w:t>к и получение нового цвета.</w:t>
      </w:r>
    </w:p>
    <w:p w:rsidR="00275FC8" w:rsidRPr="00027E76" w:rsidRDefault="00F60307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027E76">
        <w:rPr>
          <w:rFonts w:ascii="Times New Roman" w:eastAsia="Times New Roman" w:hAnsi="Times New Roman"/>
          <w:color w:val="000000"/>
          <w:sz w:val="24"/>
          <w:lang w:val="ru-RU"/>
        </w:rPr>
        <w:t>Эмоциональная выразительность цвета, способы выражение настроения в изображаемом сюжете.</w:t>
      </w:r>
    </w:p>
    <w:p w:rsidR="00275FC8" w:rsidRPr="00027E76" w:rsidRDefault="00F60307">
      <w:pPr>
        <w:tabs>
          <w:tab w:val="left" w:pos="180"/>
        </w:tabs>
        <w:autoSpaceDE w:val="0"/>
        <w:autoSpaceDN w:val="0"/>
        <w:spacing w:before="70" w:after="0" w:line="262" w:lineRule="auto"/>
        <w:ind w:right="576"/>
        <w:rPr>
          <w:lang w:val="ru-RU"/>
        </w:rPr>
      </w:pPr>
      <w:r w:rsidRPr="00027E76">
        <w:rPr>
          <w:lang w:val="ru-RU"/>
        </w:rPr>
        <w:tab/>
      </w:r>
      <w:r w:rsidRPr="00027E76">
        <w:rPr>
          <w:rFonts w:ascii="Times New Roman" w:eastAsia="Times New Roman" w:hAnsi="Times New Roman"/>
          <w:color w:val="000000"/>
          <w:sz w:val="24"/>
          <w:lang w:val="ru-RU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 w:rsidR="00275FC8" w:rsidRPr="00027E76" w:rsidRDefault="00F60307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027E76">
        <w:rPr>
          <w:rFonts w:ascii="Times New Roman" w:eastAsia="Times New Roman" w:hAnsi="Times New Roman"/>
          <w:color w:val="000000"/>
          <w:sz w:val="24"/>
          <w:lang w:val="ru-RU"/>
        </w:rPr>
        <w:t>Тематическая композиция «Времена года». Контрастные цветовые состояния времён года.</w:t>
      </w:r>
    </w:p>
    <w:p w:rsidR="00275FC8" w:rsidRPr="00027E76" w:rsidRDefault="00F60307">
      <w:pPr>
        <w:autoSpaceDE w:val="0"/>
        <w:autoSpaceDN w:val="0"/>
        <w:spacing w:before="70" w:after="0" w:line="230" w:lineRule="auto"/>
        <w:rPr>
          <w:lang w:val="ru-RU"/>
        </w:rPr>
      </w:pPr>
      <w:r w:rsidRPr="00027E76">
        <w:rPr>
          <w:rFonts w:ascii="Times New Roman" w:eastAsia="Times New Roman" w:hAnsi="Times New Roman"/>
          <w:color w:val="000000"/>
          <w:sz w:val="24"/>
          <w:lang w:val="ru-RU"/>
        </w:rPr>
        <w:t>Живопись (гуашь), аппликация или смешанная техника.</w:t>
      </w:r>
    </w:p>
    <w:p w:rsidR="00275FC8" w:rsidRPr="00027E76" w:rsidRDefault="00F60307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027E76">
        <w:rPr>
          <w:rFonts w:ascii="Times New Roman" w:eastAsia="Times New Roman" w:hAnsi="Times New Roman"/>
          <w:color w:val="000000"/>
          <w:sz w:val="24"/>
          <w:lang w:val="ru-RU"/>
        </w:rPr>
        <w:t>Техника монотипии. Представления о симметрии. Развитие воображения.</w:t>
      </w:r>
    </w:p>
    <w:p w:rsidR="00275FC8" w:rsidRPr="00027E76" w:rsidRDefault="00F60307">
      <w:pPr>
        <w:autoSpaceDE w:val="0"/>
        <w:autoSpaceDN w:val="0"/>
        <w:spacing w:before="190" w:after="0" w:line="262" w:lineRule="auto"/>
        <w:ind w:left="180" w:right="2016"/>
        <w:rPr>
          <w:lang w:val="ru-RU"/>
        </w:rPr>
      </w:pPr>
      <w:r w:rsidRPr="00027E76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«Скульптура»</w:t>
      </w:r>
      <w:r w:rsidRPr="00027E76">
        <w:rPr>
          <w:lang w:val="ru-RU"/>
        </w:rPr>
        <w:br/>
      </w:r>
      <w:r w:rsidRPr="00027E76">
        <w:rPr>
          <w:rFonts w:ascii="Times New Roman" w:eastAsia="Times New Roman" w:hAnsi="Times New Roman"/>
          <w:color w:val="000000"/>
          <w:sz w:val="24"/>
          <w:lang w:val="ru-RU"/>
        </w:rPr>
        <w:t>Изображение в объёме. Приёмы раб</w:t>
      </w:r>
      <w:r w:rsidRPr="00027E76">
        <w:rPr>
          <w:rFonts w:ascii="Times New Roman" w:eastAsia="Times New Roman" w:hAnsi="Times New Roman"/>
          <w:color w:val="000000"/>
          <w:sz w:val="24"/>
          <w:lang w:val="ru-RU"/>
        </w:rPr>
        <w:t>оты с пластилином; дощечка, стек, тряпочка.</w:t>
      </w:r>
    </w:p>
    <w:p w:rsidR="00275FC8" w:rsidRPr="00027E76" w:rsidRDefault="00F60307">
      <w:pPr>
        <w:tabs>
          <w:tab w:val="left" w:pos="180"/>
        </w:tabs>
        <w:autoSpaceDE w:val="0"/>
        <w:autoSpaceDN w:val="0"/>
        <w:spacing w:before="70" w:after="0" w:line="262" w:lineRule="auto"/>
        <w:ind w:right="1440"/>
        <w:rPr>
          <w:lang w:val="ru-RU"/>
        </w:rPr>
      </w:pPr>
      <w:r w:rsidRPr="00027E76">
        <w:rPr>
          <w:lang w:val="ru-RU"/>
        </w:rPr>
        <w:tab/>
      </w:r>
      <w:r w:rsidRPr="00027E76">
        <w:rPr>
          <w:rFonts w:ascii="Times New Roman" w:eastAsia="Times New Roman" w:hAnsi="Times New Roman"/>
          <w:color w:val="000000"/>
          <w:sz w:val="24"/>
          <w:lang w:val="ru-RU"/>
        </w:rPr>
        <w:t>Лепка зверушек из цельной формы (черепашки, ёжика, зайчика, птички и др.). Приёмы вытягивания, вдавливания, сгибания, скручивания.</w:t>
      </w:r>
    </w:p>
    <w:p w:rsidR="00275FC8" w:rsidRPr="00027E76" w:rsidRDefault="00F60307">
      <w:pPr>
        <w:autoSpaceDE w:val="0"/>
        <w:autoSpaceDN w:val="0"/>
        <w:spacing w:before="70" w:after="0" w:line="271" w:lineRule="auto"/>
        <w:ind w:right="720" w:firstLine="180"/>
        <w:rPr>
          <w:lang w:val="ru-RU"/>
        </w:rPr>
      </w:pPr>
      <w:r w:rsidRPr="00027E76">
        <w:rPr>
          <w:rFonts w:ascii="Times New Roman" w:eastAsia="Times New Roman" w:hAnsi="Times New Roman"/>
          <w:color w:val="000000"/>
          <w:sz w:val="24"/>
          <w:lang w:val="ru-RU"/>
        </w:rPr>
        <w:t>Лепка игрушки, характерной для одного из наиболее известных народных художествен</w:t>
      </w:r>
      <w:r w:rsidRPr="00027E76">
        <w:rPr>
          <w:rFonts w:ascii="Times New Roman" w:eastAsia="Times New Roman" w:hAnsi="Times New Roman"/>
          <w:color w:val="000000"/>
          <w:sz w:val="24"/>
          <w:lang w:val="ru-RU"/>
        </w:rPr>
        <w:t xml:space="preserve">ных промыслов (дымковская или </w:t>
      </w:r>
      <w:proofErr w:type="spellStart"/>
      <w:r w:rsidRPr="00027E76">
        <w:rPr>
          <w:rFonts w:ascii="Times New Roman" w:eastAsia="Times New Roman" w:hAnsi="Times New Roman"/>
          <w:color w:val="000000"/>
          <w:sz w:val="24"/>
          <w:lang w:val="ru-RU"/>
        </w:rPr>
        <w:t>каргопольская</w:t>
      </w:r>
      <w:proofErr w:type="spellEnd"/>
      <w:r w:rsidRPr="00027E76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proofErr w:type="gramStart"/>
      <w:r w:rsidRPr="00027E76">
        <w:rPr>
          <w:rFonts w:ascii="Times New Roman" w:eastAsia="Times New Roman" w:hAnsi="Times New Roman"/>
          <w:color w:val="000000"/>
          <w:sz w:val="24"/>
          <w:lang w:val="ru-RU"/>
        </w:rPr>
        <w:t>игрушка</w:t>
      </w:r>
      <w:proofErr w:type="gramEnd"/>
      <w:r w:rsidRPr="00027E76">
        <w:rPr>
          <w:rFonts w:ascii="Times New Roman" w:eastAsia="Times New Roman" w:hAnsi="Times New Roman"/>
          <w:color w:val="000000"/>
          <w:sz w:val="24"/>
          <w:lang w:val="ru-RU"/>
        </w:rPr>
        <w:t xml:space="preserve"> или по выбору учителя с учётом местных промыслов).</w:t>
      </w:r>
    </w:p>
    <w:p w:rsidR="00275FC8" w:rsidRPr="00027E76" w:rsidRDefault="00F60307">
      <w:pPr>
        <w:autoSpaceDE w:val="0"/>
        <w:autoSpaceDN w:val="0"/>
        <w:spacing w:before="72" w:after="0" w:line="262" w:lineRule="auto"/>
        <w:ind w:left="180" w:right="288"/>
        <w:rPr>
          <w:lang w:val="ru-RU"/>
        </w:rPr>
      </w:pPr>
      <w:r w:rsidRPr="00027E76">
        <w:rPr>
          <w:rFonts w:ascii="Times New Roman" w:eastAsia="Times New Roman" w:hAnsi="Times New Roman"/>
          <w:color w:val="000000"/>
          <w:sz w:val="24"/>
          <w:lang w:val="ru-RU"/>
        </w:rPr>
        <w:t xml:space="preserve">Бумажная пластика. Овладение первичными приёмами </w:t>
      </w:r>
      <w:proofErr w:type="gramStart"/>
      <w:r w:rsidRPr="00027E76">
        <w:rPr>
          <w:rFonts w:ascii="Times New Roman" w:eastAsia="Times New Roman" w:hAnsi="Times New Roman"/>
          <w:color w:val="000000"/>
          <w:sz w:val="24"/>
          <w:lang w:val="ru-RU"/>
        </w:rPr>
        <w:t>над- резания</w:t>
      </w:r>
      <w:proofErr w:type="gramEnd"/>
      <w:r w:rsidRPr="00027E76">
        <w:rPr>
          <w:rFonts w:ascii="Times New Roman" w:eastAsia="Times New Roman" w:hAnsi="Times New Roman"/>
          <w:color w:val="000000"/>
          <w:sz w:val="24"/>
          <w:lang w:val="ru-RU"/>
        </w:rPr>
        <w:t>, закручивания, складывания. Объёмная аппликация из бумаги и картона.</w:t>
      </w:r>
    </w:p>
    <w:p w:rsidR="00275FC8" w:rsidRPr="00027E76" w:rsidRDefault="00F60307">
      <w:pPr>
        <w:tabs>
          <w:tab w:val="left" w:pos="180"/>
        </w:tabs>
        <w:autoSpaceDE w:val="0"/>
        <w:autoSpaceDN w:val="0"/>
        <w:spacing w:before="192" w:after="0"/>
        <w:rPr>
          <w:lang w:val="ru-RU"/>
        </w:rPr>
      </w:pPr>
      <w:r w:rsidRPr="00027E76">
        <w:rPr>
          <w:lang w:val="ru-RU"/>
        </w:rPr>
        <w:tab/>
      </w:r>
      <w:r w:rsidRPr="00027E76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Модуль </w:t>
      </w:r>
      <w:r w:rsidRPr="00027E76">
        <w:rPr>
          <w:rFonts w:ascii="Times New Roman" w:eastAsia="Times New Roman" w:hAnsi="Times New Roman"/>
          <w:b/>
          <w:color w:val="000000"/>
          <w:sz w:val="24"/>
          <w:lang w:val="ru-RU"/>
        </w:rPr>
        <w:t>«Декоративно-прикладное искусство»</w:t>
      </w:r>
      <w:r w:rsidRPr="00027E76">
        <w:rPr>
          <w:lang w:val="ru-RU"/>
        </w:rPr>
        <w:br/>
      </w:r>
      <w:r w:rsidRPr="00027E76">
        <w:rPr>
          <w:lang w:val="ru-RU"/>
        </w:rPr>
        <w:tab/>
      </w:r>
      <w:r w:rsidRPr="00027E76">
        <w:rPr>
          <w:rFonts w:ascii="Times New Roman" w:eastAsia="Times New Roman" w:hAnsi="Times New Roman"/>
          <w:color w:val="000000"/>
          <w:sz w:val="24"/>
          <w:lang w:val="ru-RU"/>
        </w:rPr>
        <w:t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</w:t>
      </w:r>
      <w:r w:rsidRPr="00027E76">
        <w:rPr>
          <w:rFonts w:ascii="Times New Roman" w:eastAsia="Times New Roman" w:hAnsi="Times New Roman"/>
          <w:color w:val="000000"/>
          <w:sz w:val="24"/>
          <w:lang w:val="ru-RU"/>
        </w:rPr>
        <w:t>о-прикладного искусства.</w:t>
      </w:r>
    </w:p>
    <w:p w:rsidR="00275FC8" w:rsidRPr="00027E76" w:rsidRDefault="00F60307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027E76">
        <w:rPr>
          <w:lang w:val="ru-RU"/>
        </w:rPr>
        <w:tab/>
      </w:r>
      <w:r w:rsidRPr="00027E76">
        <w:rPr>
          <w:rFonts w:ascii="Times New Roman" w:eastAsia="Times New Roman" w:hAnsi="Times New Roman"/>
          <w:color w:val="000000"/>
          <w:sz w:val="24"/>
          <w:lang w:val="ru-RU"/>
        </w:rPr>
        <w:t>Узоры и орнаменты, создаваемые людьми, и разнообразие их видов. Орнаменты геометрические и растительные. Декоративная композиция в круге или в полосе.</w:t>
      </w:r>
    </w:p>
    <w:p w:rsidR="00275FC8" w:rsidRPr="00027E76" w:rsidRDefault="00F60307">
      <w:pPr>
        <w:autoSpaceDE w:val="0"/>
        <w:autoSpaceDN w:val="0"/>
        <w:spacing w:before="70" w:after="0" w:line="271" w:lineRule="auto"/>
        <w:ind w:right="288" w:firstLine="180"/>
        <w:rPr>
          <w:lang w:val="ru-RU"/>
        </w:rPr>
      </w:pPr>
      <w:r w:rsidRPr="00027E76">
        <w:rPr>
          <w:rFonts w:ascii="Times New Roman" w:eastAsia="Times New Roman" w:hAnsi="Times New Roman"/>
          <w:color w:val="000000"/>
          <w:sz w:val="24"/>
          <w:lang w:val="ru-RU"/>
        </w:rPr>
        <w:t>Представления о симметрии и наблюдение её в природе. Последовательное ведение р</w:t>
      </w:r>
      <w:r w:rsidRPr="00027E76">
        <w:rPr>
          <w:rFonts w:ascii="Times New Roman" w:eastAsia="Times New Roman" w:hAnsi="Times New Roman"/>
          <w:color w:val="000000"/>
          <w:sz w:val="24"/>
          <w:lang w:val="ru-RU"/>
        </w:rPr>
        <w:t>аботы над изображением бабочки по представлению, использование линии симметрии при составлении узора крыльев.</w:t>
      </w:r>
    </w:p>
    <w:p w:rsidR="00275FC8" w:rsidRPr="00027E76" w:rsidRDefault="00F60307">
      <w:pPr>
        <w:autoSpaceDE w:val="0"/>
        <w:autoSpaceDN w:val="0"/>
        <w:spacing w:before="70" w:after="0" w:line="271" w:lineRule="auto"/>
        <w:ind w:right="432" w:firstLine="180"/>
        <w:rPr>
          <w:lang w:val="ru-RU"/>
        </w:rPr>
      </w:pPr>
      <w:r w:rsidRPr="00027E76">
        <w:rPr>
          <w:rFonts w:ascii="Times New Roman" w:eastAsia="Times New Roman" w:hAnsi="Times New Roman"/>
          <w:color w:val="000000"/>
          <w:sz w:val="24"/>
          <w:lang w:val="ru-RU"/>
        </w:rPr>
        <w:t xml:space="preserve">Орнамент, характерный для игрушек одного из наиболее известных народных художественных промыслов: дымковская или </w:t>
      </w:r>
      <w:proofErr w:type="spellStart"/>
      <w:r w:rsidRPr="00027E76">
        <w:rPr>
          <w:rFonts w:ascii="Times New Roman" w:eastAsia="Times New Roman" w:hAnsi="Times New Roman"/>
          <w:color w:val="000000"/>
          <w:sz w:val="24"/>
          <w:lang w:val="ru-RU"/>
        </w:rPr>
        <w:t>каргопольская</w:t>
      </w:r>
      <w:proofErr w:type="spellEnd"/>
      <w:r w:rsidRPr="00027E76">
        <w:rPr>
          <w:rFonts w:ascii="Times New Roman" w:eastAsia="Times New Roman" w:hAnsi="Times New Roman"/>
          <w:color w:val="000000"/>
          <w:sz w:val="24"/>
          <w:lang w:val="ru-RU"/>
        </w:rPr>
        <w:t xml:space="preserve"> игрушка (или по выб</w:t>
      </w:r>
      <w:r w:rsidRPr="00027E76">
        <w:rPr>
          <w:rFonts w:ascii="Times New Roman" w:eastAsia="Times New Roman" w:hAnsi="Times New Roman"/>
          <w:color w:val="000000"/>
          <w:sz w:val="24"/>
          <w:lang w:val="ru-RU"/>
        </w:rPr>
        <w:t>ору учителя с учётом местных промыслов).</w:t>
      </w:r>
    </w:p>
    <w:p w:rsidR="00275FC8" w:rsidRPr="00027E76" w:rsidRDefault="00F60307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027E76">
        <w:rPr>
          <w:rFonts w:ascii="Times New Roman" w:eastAsia="Times New Roman" w:hAnsi="Times New Roman"/>
          <w:color w:val="000000"/>
          <w:sz w:val="24"/>
          <w:lang w:val="ru-RU"/>
        </w:rPr>
        <w:t xml:space="preserve"> Дизайн предмета: изготовление нарядной упаковки путём складывания бумаги и аппликации.</w:t>
      </w:r>
    </w:p>
    <w:p w:rsidR="00275FC8" w:rsidRPr="00027E76" w:rsidRDefault="00275FC8">
      <w:pPr>
        <w:rPr>
          <w:lang w:val="ru-RU"/>
        </w:rPr>
        <w:sectPr w:rsidR="00275FC8" w:rsidRPr="00027E76">
          <w:pgSz w:w="11900" w:h="16840"/>
          <w:pgMar w:top="298" w:right="650" w:bottom="444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275FC8" w:rsidRPr="00027E76" w:rsidRDefault="00275FC8">
      <w:pPr>
        <w:autoSpaceDE w:val="0"/>
        <w:autoSpaceDN w:val="0"/>
        <w:spacing w:after="78" w:line="220" w:lineRule="exact"/>
        <w:rPr>
          <w:lang w:val="ru-RU"/>
        </w:rPr>
      </w:pPr>
    </w:p>
    <w:p w:rsidR="00275FC8" w:rsidRPr="00027E76" w:rsidRDefault="00F60307">
      <w:pPr>
        <w:autoSpaceDE w:val="0"/>
        <w:autoSpaceDN w:val="0"/>
        <w:spacing w:after="0" w:line="230" w:lineRule="auto"/>
        <w:ind w:left="180"/>
        <w:rPr>
          <w:lang w:val="ru-RU"/>
        </w:rPr>
      </w:pPr>
      <w:r w:rsidRPr="00027E76">
        <w:rPr>
          <w:rFonts w:ascii="Times New Roman" w:eastAsia="Times New Roman" w:hAnsi="Times New Roman"/>
          <w:color w:val="000000"/>
          <w:sz w:val="24"/>
          <w:lang w:val="ru-RU"/>
        </w:rPr>
        <w:t>Оригами — создание игрушки для новогодней ёлки. Приёмы складывания бумаги.</w:t>
      </w:r>
    </w:p>
    <w:p w:rsidR="00275FC8" w:rsidRPr="00027E76" w:rsidRDefault="00F60307">
      <w:pPr>
        <w:tabs>
          <w:tab w:val="left" w:pos="180"/>
        </w:tabs>
        <w:autoSpaceDE w:val="0"/>
        <w:autoSpaceDN w:val="0"/>
        <w:spacing w:before="190" w:after="0" w:line="271" w:lineRule="auto"/>
        <w:ind w:right="720"/>
        <w:rPr>
          <w:lang w:val="ru-RU"/>
        </w:rPr>
      </w:pPr>
      <w:r w:rsidRPr="00027E76">
        <w:rPr>
          <w:lang w:val="ru-RU"/>
        </w:rPr>
        <w:tab/>
      </w:r>
      <w:r w:rsidRPr="00027E76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Модуль </w:t>
      </w:r>
      <w:r w:rsidRPr="00027E76">
        <w:rPr>
          <w:rFonts w:ascii="Times New Roman" w:eastAsia="Times New Roman" w:hAnsi="Times New Roman"/>
          <w:b/>
          <w:color w:val="000000"/>
          <w:sz w:val="24"/>
          <w:lang w:val="ru-RU"/>
        </w:rPr>
        <w:t>«Архитектура»</w:t>
      </w:r>
      <w:r w:rsidRPr="00027E76">
        <w:rPr>
          <w:lang w:val="ru-RU"/>
        </w:rPr>
        <w:br/>
      </w:r>
      <w:r w:rsidRPr="00027E76">
        <w:rPr>
          <w:lang w:val="ru-RU"/>
        </w:rPr>
        <w:tab/>
      </w:r>
      <w:r w:rsidRPr="00027E76">
        <w:rPr>
          <w:rFonts w:ascii="Times New Roman" w:eastAsia="Times New Roman" w:hAnsi="Times New Roman"/>
          <w:color w:val="000000"/>
          <w:sz w:val="24"/>
          <w:lang w:val="ru-RU"/>
        </w:rPr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</w:p>
    <w:p w:rsidR="00275FC8" w:rsidRPr="00027E76" w:rsidRDefault="00F60307">
      <w:pPr>
        <w:autoSpaceDE w:val="0"/>
        <w:autoSpaceDN w:val="0"/>
        <w:spacing w:before="70" w:after="0" w:line="271" w:lineRule="auto"/>
        <w:ind w:right="144" w:firstLine="180"/>
        <w:rPr>
          <w:lang w:val="ru-RU"/>
        </w:rPr>
      </w:pPr>
      <w:r w:rsidRPr="00027E76">
        <w:rPr>
          <w:rFonts w:ascii="Times New Roman" w:eastAsia="Times New Roman" w:hAnsi="Times New Roman"/>
          <w:color w:val="000000"/>
          <w:sz w:val="24"/>
          <w:lang w:val="ru-RU"/>
        </w:rPr>
        <w:t xml:space="preserve">Освоение приёмов конструирования из бумаги. Складывание объёмных простых геометрических </w:t>
      </w:r>
      <w:r w:rsidRPr="00027E76">
        <w:rPr>
          <w:rFonts w:ascii="Times New Roman" w:eastAsia="Times New Roman" w:hAnsi="Times New Roman"/>
          <w:color w:val="000000"/>
          <w:sz w:val="24"/>
          <w:lang w:val="ru-RU"/>
        </w:rPr>
        <w:t>тел. Овладение приёмами склеивания, надрезания и вырезания деталей; использование приёма симметрии.</w:t>
      </w:r>
    </w:p>
    <w:p w:rsidR="00275FC8" w:rsidRPr="00027E76" w:rsidRDefault="00F60307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027E76">
        <w:rPr>
          <w:lang w:val="ru-RU"/>
        </w:rPr>
        <w:tab/>
      </w:r>
      <w:r w:rsidRPr="00027E76">
        <w:rPr>
          <w:rFonts w:ascii="Times New Roman" w:eastAsia="Times New Roman" w:hAnsi="Times New Roman"/>
          <w:color w:val="000000"/>
          <w:sz w:val="24"/>
          <w:lang w:val="ru-RU"/>
        </w:rPr>
        <w:t>Макетирование (или аппликация) пространственной среды сказочного города из бумаги, картона или пластилина.</w:t>
      </w:r>
    </w:p>
    <w:p w:rsidR="00275FC8" w:rsidRPr="00027E76" w:rsidRDefault="00F60307">
      <w:pPr>
        <w:tabs>
          <w:tab w:val="left" w:pos="180"/>
        </w:tabs>
        <w:autoSpaceDE w:val="0"/>
        <w:autoSpaceDN w:val="0"/>
        <w:spacing w:before="192" w:after="0" w:line="271" w:lineRule="auto"/>
        <w:ind w:right="720"/>
        <w:rPr>
          <w:lang w:val="ru-RU"/>
        </w:rPr>
      </w:pPr>
      <w:r w:rsidRPr="00027E76">
        <w:rPr>
          <w:lang w:val="ru-RU"/>
        </w:rPr>
        <w:tab/>
      </w:r>
      <w:r w:rsidRPr="00027E76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«Восприятие произведений искусства»</w:t>
      </w:r>
      <w:r w:rsidRPr="00027E76">
        <w:rPr>
          <w:lang w:val="ru-RU"/>
        </w:rPr>
        <w:br/>
      </w:r>
      <w:r w:rsidRPr="00027E76">
        <w:rPr>
          <w:lang w:val="ru-RU"/>
        </w:rPr>
        <w:tab/>
      </w:r>
      <w:r w:rsidRPr="00027E76">
        <w:rPr>
          <w:rFonts w:ascii="Times New Roman" w:eastAsia="Times New Roman" w:hAnsi="Times New Roman"/>
          <w:color w:val="000000"/>
          <w:sz w:val="24"/>
          <w:lang w:val="ru-RU"/>
        </w:rPr>
        <w:t>Вос</w:t>
      </w:r>
      <w:r w:rsidRPr="00027E76">
        <w:rPr>
          <w:rFonts w:ascii="Times New Roman" w:eastAsia="Times New Roman" w:hAnsi="Times New Roman"/>
          <w:color w:val="000000"/>
          <w:sz w:val="24"/>
          <w:lang w:val="ru-RU"/>
        </w:rPr>
        <w:t>приятие произведений детского творчества. Обсуждение сюжетного и эмоционального содержания детских работ.</w:t>
      </w:r>
    </w:p>
    <w:p w:rsidR="00275FC8" w:rsidRPr="00027E76" w:rsidRDefault="00F60307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027E76">
        <w:rPr>
          <w:lang w:val="ru-RU"/>
        </w:rPr>
        <w:tab/>
      </w:r>
      <w:r w:rsidRPr="00027E76">
        <w:rPr>
          <w:rFonts w:ascii="Times New Roman" w:eastAsia="Times New Roman" w:hAnsi="Times New Roman"/>
          <w:color w:val="000000"/>
          <w:sz w:val="24"/>
          <w:lang w:val="ru-RU"/>
        </w:rP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</w:t>
      </w:r>
      <w:r w:rsidRPr="00027E76">
        <w:rPr>
          <w:rFonts w:ascii="Times New Roman" w:eastAsia="Times New Roman" w:hAnsi="Times New Roman"/>
          <w:color w:val="000000"/>
          <w:sz w:val="24"/>
          <w:lang w:val="ru-RU"/>
        </w:rPr>
        <w:t>и наблюдения (установки).</w:t>
      </w:r>
    </w:p>
    <w:p w:rsidR="00275FC8" w:rsidRPr="00027E76" w:rsidRDefault="00F60307">
      <w:pPr>
        <w:tabs>
          <w:tab w:val="left" w:pos="180"/>
        </w:tabs>
        <w:autoSpaceDE w:val="0"/>
        <w:autoSpaceDN w:val="0"/>
        <w:spacing w:before="70" w:after="0" w:line="262" w:lineRule="auto"/>
        <w:ind w:right="576"/>
        <w:rPr>
          <w:lang w:val="ru-RU"/>
        </w:rPr>
      </w:pPr>
      <w:r w:rsidRPr="00027E76">
        <w:rPr>
          <w:lang w:val="ru-RU"/>
        </w:rPr>
        <w:tab/>
      </w:r>
      <w:r w:rsidRPr="00027E76">
        <w:rPr>
          <w:rFonts w:ascii="Times New Roman" w:eastAsia="Times New Roman" w:hAnsi="Times New Roman"/>
          <w:color w:val="000000"/>
          <w:sz w:val="24"/>
          <w:lang w:val="ru-RU"/>
        </w:rPr>
        <w:t>Рассматривание иллюстраций детской книги на основе содержательных установок учителя в соответствии с изучаемой темой.</w:t>
      </w:r>
    </w:p>
    <w:p w:rsidR="00275FC8" w:rsidRPr="00027E76" w:rsidRDefault="00F60307">
      <w:pPr>
        <w:autoSpaceDE w:val="0"/>
        <w:autoSpaceDN w:val="0"/>
        <w:spacing w:before="70" w:after="0" w:line="271" w:lineRule="auto"/>
        <w:ind w:firstLine="180"/>
        <w:rPr>
          <w:lang w:val="ru-RU"/>
        </w:rPr>
      </w:pPr>
      <w:r w:rsidRPr="00027E76">
        <w:rPr>
          <w:rFonts w:ascii="Times New Roman" w:eastAsia="Times New Roman" w:hAnsi="Times New Roman"/>
          <w:color w:val="000000"/>
          <w:sz w:val="24"/>
          <w:lang w:val="ru-RU"/>
        </w:rPr>
        <w:t>Знакомство с картиной, в которой ярко выражено эмоциональное состояние, или с картиной, написанной на сказочный</w:t>
      </w:r>
      <w:r w:rsidRPr="00027E76">
        <w:rPr>
          <w:rFonts w:ascii="Times New Roman" w:eastAsia="Times New Roman" w:hAnsi="Times New Roman"/>
          <w:color w:val="000000"/>
          <w:sz w:val="24"/>
          <w:lang w:val="ru-RU"/>
        </w:rPr>
        <w:t xml:space="preserve"> сюжет (произведения В. М. Васнецова, М. А. Врубеля и другие по выбору учителя).</w:t>
      </w:r>
    </w:p>
    <w:p w:rsidR="00275FC8" w:rsidRPr="00027E76" w:rsidRDefault="00F60307">
      <w:pPr>
        <w:autoSpaceDE w:val="0"/>
        <w:autoSpaceDN w:val="0"/>
        <w:spacing w:before="70" w:after="0" w:line="271" w:lineRule="auto"/>
        <w:ind w:right="288" w:firstLine="180"/>
        <w:rPr>
          <w:lang w:val="ru-RU"/>
        </w:rPr>
      </w:pPr>
      <w:r w:rsidRPr="00027E76">
        <w:rPr>
          <w:rFonts w:ascii="Times New Roman" w:eastAsia="Times New Roman" w:hAnsi="Times New Roman"/>
          <w:color w:val="000000"/>
          <w:sz w:val="24"/>
          <w:lang w:val="ru-RU"/>
        </w:rPr>
        <w:t>Художник и зритель. Освоение зрительских умений на основе получаемых знаний и творческих практических задач — установок наблюдения. Ассоциации из личного опыта учащихся и оцен</w:t>
      </w:r>
      <w:r w:rsidRPr="00027E76">
        <w:rPr>
          <w:rFonts w:ascii="Times New Roman" w:eastAsia="Times New Roman" w:hAnsi="Times New Roman"/>
          <w:color w:val="000000"/>
          <w:sz w:val="24"/>
          <w:lang w:val="ru-RU"/>
        </w:rPr>
        <w:t>ка эмоционального содержания произведений.</w:t>
      </w:r>
    </w:p>
    <w:p w:rsidR="00275FC8" w:rsidRPr="00027E76" w:rsidRDefault="00F60307">
      <w:pPr>
        <w:autoSpaceDE w:val="0"/>
        <w:autoSpaceDN w:val="0"/>
        <w:spacing w:before="190" w:after="0" w:line="271" w:lineRule="auto"/>
        <w:ind w:left="180" w:right="720"/>
        <w:rPr>
          <w:lang w:val="ru-RU"/>
        </w:rPr>
      </w:pPr>
      <w:r w:rsidRPr="00027E76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«Азбука цифровой графики»</w:t>
      </w:r>
      <w:r w:rsidRPr="00027E76">
        <w:rPr>
          <w:lang w:val="ru-RU"/>
        </w:rPr>
        <w:br/>
      </w:r>
      <w:r w:rsidRPr="00027E76">
        <w:rPr>
          <w:rFonts w:ascii="Times New Roman" w:eastAsia="Times New Roman" w:hAnsi="Times New Roman"/>
          <w:color w:val="000000"/>
          <w:sz w:val="24"/>
          <w:lang w:val="ru-RU"/>
        </w:rPr>
        <w:t>Фотографирование мелких деталей природы, выражение ярких зрительных впечатлений. Обсуждение в условиях урока ученических фотографий, соответствующих изучаемой теме.</w:t>
      </w:r>
    </w:p>
    <w:p w:rsidR="00275FC8" w:rsidRPr="00027E76" w:rsidRDefault="00275FC8">
      <w:pPr>
        <w:rPr>
          <w:lang w:val="ru-RU"/>
        </w:rPr>
        <w:sectPr w:rsidR="00275FC8" w:rsidRPr="00027E76">
          <w:pgSz w:w="11900" w:h="16840"/>
          <w:pgMar w:top="298" w:right="870" w:bottom="1440" w:left="666" w:header="720" w:footer="720" w:gutter="0"/>
          <w:cols w:space="720" w:equalWidth="0">
            <w:col w:w="10364" w:space="0"/>
          </w:cols>
          <w:docGrid w:linePitch="360"/>
        </w:sectPr>
      </w:pPr>
    </w:p>
    <w:p w:rsidR="00275FC8" w:rsidRPr="00027E76" w:rsidRDefault="00275FC8">
      <w:pPr>
        <w:autoSpaceDE w:val="0"/>
        <w:autoSpaceDN w:val="0"/>
        <w:spacing w:after="78" w:line="220" w:lineRule="exact"/>
        <w:rPr>
          <w:lang w:val="ru-RU"/>
        </w:rPr>
      </w:pPr>
    </w:p>
    <w:p w:rsidR="00275FC8" w:rsidRPr="00027E76" w:rsidRDefault="00F60307">
      <w:pPr>
        <w:autoSpaceDE w:val="0"/>
        <w:autoSpaceDN w:val="0"/>
        <w:spacing w:after="0" w:line="230" w:lineRule="auto"/>
        <w:rPr>
          <w:lang w:val="ru-RU"/>
        </w:rPr>
      </w:pPr>
      <w:r w:rsidRPr="00027E76">
        <w:rPr>
          <w:rFonts w:ascii="Times New Roman" w:eastAsia="Times New Roman" w:hAnsi="Times New Roman"/>
          <w:b/>
          <w:color w:val="000000"/>
          <w:sz w:val="24"/>
          <w:lang w:val="ru-RU"/>
        </w:rPr>
        <w:t>ПЛАНИРУЕМЫЕ ОБРАЗОВАТЕЛЬНЫЕ РЕЗУЛЬТАТЫ</w:t>
      </w:r>
    </w:p>
    <w:p w:rsidR="00275FC8" w:rsidRPr="00027E76" w:rsidRDefault="00F60307">
      <w:pPr>
        <w:autoSpaceDE w:val="0"/>
        <w:autoSpaceDN w:val="0"/>
        <w:spacing w:before="346" w:after="0" w:line="230" w:lineRule="auto"/>
        <w:rPr>
          <w:lang w:val="ru-RU"/>
        </w:rPr>
      </w:pPr>
      <w:r w:rsidRPr="00027E76">
        <w:rPr>
          <w:rFonts w:ascii="Times New Roman" w:eastAsia="Times New Roman" w:hAnsi="Times New Roman"/>
          <w:b/>
          <w:color w:val="000000"/>
          <w:sz w:val="24"/>
          <w:lang w:val="ru-RU"/>
        </w:rPr>
        <w:t>ЛИЧНОСТНЫЕ РЕЗУЛЬТАТЫ</w:t>
      </w:r>
    </w:p>
    <w:p w:rsidR="00275FC8" w:rsidRPr="00027E76" w:rsidRDefault="00F60307">
      <w:pPr>
        <w:autoSpaceDE w:val="0"/>
        <w:autoSpaceDN w:val="0"/>
        <w:spacing w:before="166" w:after="0" w:line="271" w:lineRule="auto"/>
        <w:ind w:right="1152" w:firstLine="180"/>
        <w:rPr>
          <w:lang w:val="ru-RU"/>
        </w:rPr>
      </w:pPr>
      <w:r w:rsidRPr="00027E76">
        <w:rPr>
          <w:rFonts w:ascii="Times New Roman" w:eastAsia="Times New Roman" w:hAnsi="Times New Roman"/>
          <w:color w:val="000000"/>
          <w:sz w:val="24"/>
          <w:lang w:val="ru-RU"/>
        </w:rPr>
        <w:t xml:space="preserve">В центре программы по изобразительному искусству в соответствии с ФГОС начального </w:t>
      </w:r>
      <w:r w:rsidRPr="00027E76">
        <w:rPr>
          <w:rFonts w:ascii="Times New Roman" w:eastAsia="Times New Roman" w:hAnsi="Times New Roman"/>
          <w:color w:val="000000"/>
          <w:sz w:val="24"/>
          <w:lang w:val="ru-RU"/>
        </w:rPr>
        <w:t>образования находится личностное развитие обучающихся, приобщение их к российским традиционным духовным ценностям, а также социализация личности.</w:t>
      </w:r>
    </w:p>
    <w:p w:rsidR="00275FC8" w:rsidRPr="00027E76" w:rsidRDefault="00F60307">
      <w:pPr>
        <w:tabs>
          <w:tab w:val="left" w:pos="180"/>
        </w:tabs>
        <w:autoSpaceDE w:val="0"/>
        <w:autoSpaceDN w:val="0"/>
        <w:spacing w:before="70" w:after="0" w:line="286" w:lineRule="auto"/>
        <w:rPr>
          <w:lang w:val="ru-RU"/>
        </w:rPr>
      </w:pPr>
      <w:r w:rsidRPr="00027E76">
        <w:rPr>
          <w:lang w:val="ru-RU"/>
        </w:rPr>
        <w:tab/>
      </w:r>
      <w:r w:rsidRPr="00027E76">
        <w:rPr>
          <w:rFonts w:ascii="Times New Roman" w:eastAsia="Times New Roman" w:hAnsi="Times New Roman"/>
          <w:color w:val="000000"/>
          <w:sz w:val="24"/>
          <w:lang w:val="ru-RU"/>
        </w:rPr>
        <w:t xml:space="preserve">Программа призвана обеспечить достижение обучающимися личностных результатов: </w:t>
      </w:r>
      <w:r w:rsidRPr="00027E76">
        <w:rPr>
          <w:lang w:val="ru-RU"/>
        </w:rPr>
        <w:br/>
      </w:r>
      <w:r w:rsidRPr="00027E76">
        <w:rPr>
          <w:lang w:val="ru-RU"/>
        </w:rPr>
        <w:tab/>
      </w:r>
      <w:r w:rsidRPr="00027E76">
        <w:rPr>
          <w:rFonts w:ascii="Times New Roman" w:eastAsia="Times New Roman" w:hAnsi="Times New Roman"/>
          <w:color w:val="000000"/>
          <w:sz w:val="24"/>
          <w:lang w:val="ru-RU"/>
        </w:rPr>
        <w:t>уважения и ценностного отноше</w:t>
      </w:r>
      <w:r w:rsidRPr="00027E76">
        <w:rPr>
          <w:rFonts w:ascii="Times New Roman" w:eastAsia="Times New Roman" w:hAnsi="Times New Roman"/>
          <w:color w:val="000000"/>
          <w:sz w:val="24"/>
          <w:lang w:val="ru-RU"/>
        </w:rPr>
        <w:t xml:space="preserve">ния к своей Родине — России; </w:t>
      </w:r>
      <w:r w:rsidRPr="00027E76">
        <w:rPr>
          <w:lang w:val="ru-RU"/>
        </w:rPr>
        <w:br/>
      </w:r>
      <w:r w:rsidRPr="00027E76">
        <w:rPr>
          <w:lang w:val="ru-RU"/>
        </w:rPr>
        <w:tab/>
      </w:r>
      <w:r w:rsidRPr="00027E76">
        <w:rPr>
          <w:rFonts w:ascii="Times New Roman" w:eastAsia="Times New Roman" w:hAnsi="Times New Roman"/>
          <w:color w:val="000000"/>
          <w:sz w:val="24"/>
          <w:lang w:val="ru-RU"/>
        </w:rPr>
        <w:t xml:space="preserve">ценностно-смысловые ориентации и установки, отражающие индивидуально-личностные позиции и социально значимые личностные качества; </w:t>
      </w:r>
      <w:r w:rsidRPr="00027E76">
        <w:rPr>
          <w:lang w:val="ru-RU"/>
        </w:rPr>
        <w:br/>
      </w:r>
      <w:r w:rsidRPr="00027E76">
        <w:rPr>
          <w:lang w:val="ru-RU"/>
        </w:rPr>
        <w:tab/>
      </w:r>
      <w:r w:rsidRPr="00027E76">
        <w:rPr>
          <w:rFonts w:ascii="Times New Roman" w:eastAsia="Times New Roman" w:hAnsi="Times New Roman"/>
          <w:color w:val="000000"/>
          <w:sz w:val="24"/>
          <w:lang w:val="ru-RU"/>
        </w:rPr>
        <w:t xml:space="preserve">духовно-нравственное развитие обучающихся; </w:t>
      </w:r>
      <w:r w:rsidRPr="00027E76">
        <w:rPr>
          <w:lang w:val="ru-RU"/>
        </w:rPr>
        <w:br/>
      </w:r>
      <w:r w:rsidRPr="00027E76">
        <w:rPr>
          <w:lang w:val="ru-RU"/>
        </w:rPr>
        <w:tab/>
      </w:r>
      <w:r w:rsidRPr="00027E76">
        <w:rPr>
          <w:rFonts w:ascii="Times New Roman" w:eastAsia="Times New Roman" w:hAnsi="Times New Roman"/>
          <w:color w:val="000000"/>
          <w:sz w:val="24"/>
          <w:lang w:val="ru-RU"/>
        </w:rPr>
        <w:t>мотивацию к познанию и обучению, готовность к са</w:t>
      </w:r>
      <w:r w:rsidRPr="00027E76">
        <w:rPr>
          <w:rFonts w:ascii="Times New Roman" w:eastAsia="Times New Roman" w:hAnsi="Times New Roman"/>
          <w:color w:val="000000"/>
          <w:sz w:val="24"/>
          <w:lang w:val="ru-RU"/>
        </w:rPr>
        <w:t xml:space="preserve">моразвитию и активному участию в социально-значимой деятельности; </w:t>
      </w:r>
      <w:r w:rsidRPr="00027E76">
        <w:rPr>
          <w:lang w:val="ru-RU"/>
        </w:rPr>
        <w:br/>
      </w:r>
      <w:r w:rsidRPr="00027E76">
        <w:rPr>
          <w:lang w:val="ru-RU"/>
        </w:rPr>
        <w:tab/>
      </w:r>
      <w:r w:rsidRPr="00027E76">
        <w:rPr>
          <w:rFonts w:ascii="Times New Roman" w:eastAsia="Times New Roman" w:hAnsi="Times New Roman"/>
          <w:color w:val="000000"/>
          <w:sz w:val="24"/>
          <w:lang w:val="ru-RU"/>
        </w:rPr>
        <w:t xml:space="preserve">позитивный опыт участия в творческой деятельности; </w:t>
      </w:r>
      <w:r w:rsidRPr="00027E76">
        <w:rPr>
          <w:lang w:val="ru-RU"/>
        </w:rPr>
        <w:br/>
      </w:r>
      <w:r w:rsidRPr="00027E76">
        <w:rPr>
          <w:lang w:val="ru-RU"/>
        </w:rPr>
        <w:tab/>
      </w:r>
      <w:r w:rsidRPr="00027E76">
        <w:rPr>
          <w:rFonts w:ascii="Times New Roman" w:eastAsia="Times New Roman" w:hAnsi="Times New Roman"/>
          <w:color w:val="000000"/>
          <w:sz w:val="24"/>
          <w:lang w:val="ru-RU"/>
        </w:rPr>
        <w:t>интерес к произведениям искусства и литературы, построенным на принципах нравственности и гуманизма, уважительного отношения и интереса</w:t>
      </w:r>
      <w:r w:rsidRPr="00027E76">
        <w:rPr>
          <w:rFonts w:ascii="Times New Roman" w:eastAsia="Times New Roman" w:hAnsi="Times New Roman"/>
          <w:color w:val="000000"/>
          <w:sz w:val="24"/>
          <w:lang w:val="ru-RU"/>
        </w:rPr>
        <w:t xml:space="preserve"> к культурным традициям и творчеству своего и других народов.</w:t>
      </w:r>
    </w:p>
    <w:p w:rsidR="00275FC8" w:rsidRPr="00027E76" w:rsidRDefault="00F60307">
      <w:pPr>
        <w:autoSpaceDE w:val="0"/>
        <w:autoSpaceDN w:val="0"/>
        <w:spacing w:before="190" w:after="0" w:line="281" w:lineRule="auto"/>
        <w:ind w:right="144" w:firstLine="180"/>
        <w:rPr>
          <w:lang w:val="ru-RU"/>
        </w:rPr>
      </w:pPr>
      <w:r w:rsidRPr="00027E76">
        <w:rPr>
          <w:rFonts w:ascii="Times New Roman" w:eastAsia="Times New Roman" w:hAnsi="Times New Roman"/>
          <w:i/>
          <w:color w:val="000000"/>
          <w:sz w:val="24"/>
          <w:lang w:val="ru-RU"/>
        </w:rPr>
        <w:t>Патриотическое воспитание</w:t>
      </w:r>
      <w:r w:rsidRPr="00027E76">
        <w:rPr>
          <w:rFonts w:ascii="Times New Roman" w:eastAsia="Times New Roman" w:hAnsi="Times New Roman"/>
          <w:color w:val="000000"/>
          <w:sz w:val="24"/>
          <w:lang w:val="ru-RU"/>
        </w:rPr>
        <w:t xml:space="preserve"> осуществляется через освоение школьниками содержания традиций отечественной культуры, выраженной в её архитектуре, народном, декоративно-прикладном и изобразительном ис</w:t>
      </w:r>
      <w:r w:rsidRPr="00027E76">
        <w:rPr>
          <w:rFonts w:ascii="Times New Roman" w:eastAsia="Times New Roman" w:hAnsi="Times New Roman"/>
          <w:color w:val="000000"/>
          <w:sz w:val="24"/>
          <w:lang w:val="ru-RU"/>
        </w:rPr>
        <w:t>кусстве. Урок искусства воспитывает патриотизм не в декларативной форме, а в процессе восприятия и освоения в личной художественной деятельности конкретных знаний о красоте и мудрости, заложенных в культурных традициях.</w:t>
      </w:r>
    </w:p>
    <w:p w:rsidR="00275FC8" w:rsidRPr="00027E76" w:rsidRDefault="00F60307">
      <w:pPr>
        <w:autoSpaceDE w:val="0"/>
        <w:autoSpaceDN w:val="0"/>
        <w:spacing w:before="70" w:after="0" w:line="281" w:lineRule="auto"/>
        <w:ind w:right="144" w:firstLine="180"/>
        <w:rPr>
          <w:lang w:val="ru-RU"/>
        </w:rPr>
      </w:pPr>
      <w:r w:rsidRPr="00027E76">
        <w:rPr>
          <w:rFonts w:ascii="Times New Roman" w:eastAsia="Times New Roman" w:hAnsi="Times New Roman"/>
          <w:i/>
          <w:color w:val="000000"/>
          <w:sz w:val="24"/>
          <w:lang w:val="ru-RU"/>
        </w:rPr>
        <w:t>Гражданское воспитание</w:t>
      </w:r>
      <w:r w:rsidRPr="00027E76">
        <w:rPr>
          <w:rFonts w:ascii="Times New Roman" w:eastAsia="Times New Roman" w:hAnsi="Times New Roman"/>
          <w:color w:val="000000"/>
          <w:sz w:val="24"/>
          <w:lang w:val="ru-RU"/>
        </w:rPr>
        <w:t xml:space="preserve"> формируется ч</w:t>
      </w:r>
      <w:r w:rsidRPr="00027E76">
        <w:rPr>
          <w:rFonts w:ascii="Times New Roman" w:eastAsia="Times New Roman" w:hAnsi="Times New Roman"/>
          <w:color w:val="000000"/>
          <w:sz w:val="24"/>
          <w:lang w:val="ru-RU"/>
        </w:rPr>
        <w:t>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национальных э</w:t>
      </w:r>
      <w:r w:rsidRPr="00027E76">
        <w:rPr>
          <w:rFonts w:ascii="Times New Roman" w:eastAsia="Times New Roman" w:hAnsi="Times New Roman"/>
          <w:color w:val="000000"/>
          <w:sz w:val="24"/>
          <w:lang w:val="ru-RU"/>
        </w:rPr>
        <w:t>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275FC8" w:rsidRPr="00027E76" w:rsidRDefault="00F60307">
      <w:pPr>
        <w:autoSpaceDE w:val="0"/>
        <w:autoSpaceDN w:val="0"/>
        <w:spacing w:before="70" w:after="0" w:line="283" w:lineRule="auto"/>
        <w:ind w:right="288" w:firstLine="180"/>
        <w:rPr>
          <w:lang w:val="ru-RU"/>
        </w:rPr>
      </w:pPr>
      <w:r w:rsidRPr="00027E76">
        <w:rPr>
          <w:rFonts w:ascii="Times New Roman" w:eastAsia="Times New Roman" w:hAnsi="Times New Roman"/>
          <w:i/>
          <w:color w:val="000000"/>
          <w:sz w:val="24"/>
          <w:lang w:val="ru-RU"/>
        </w:rPr>
        <w:t>Духовно-нравственное</w:t>
      </w:r>
      <w:r w:rsidRPr="00027E76">
        <w:rPr>
          <w:rFonts w:ascii="Times New Roman" w:eastAsia="Times New Roman" w:hAnsi="Times New Roman"/>
          <w:color w:val="000000"/>
          <w:sz w:val="24"/>
          <w:lang w:val="ru-RU"/>
        </w:rPr>
        <w:t xml:space="preserve"> воспитание является стержне</w:t>
      </w:r>
      <w:r w:rsidRPr="00027E76">
        <w:rPr>
          <w:rFonts w:ascii="Times New Roman" w:eastAsia="Times New Roman" w:hAnsi="Times New Roman"/>
          <w:color w:val="000000"/>
          <w:sz w:val="24"/>
          <w:lang w:val="ru-RU"/>
        </w:rPr>
        <w:t>м художественного развития обучающегося, приобщения его к искусству как сфере, концентрирующей в себе духовно-нравственного поиск человечества. Учебные задания направлены на развитие внутреннего мира обучающегося и воспитание его эмоционально-образной, чув</w:t>
      </w:r>
      <w:r w:rsidRPr="00027E76">
        <w:rPr>
          <w:rFonts w:ascii="Times New Roman" w:eastAsia="Times New Roman" w:hAnsi="Times New Roman"/>
          <w:color w:val="000000"/>
          <w:sz w:val="24"/>
          <w:lang w:val="ru-RU"/>
        </w:rPr>
        <w:t>ственной сферы. Занятия искусством помогают школьнику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275FC8" w:rsidRPr="00027E76" w:rsidRDefault="00F60307">
      <w:pPr>
        <w:autoSpaceDE w:val="0"/>
        <w:autoSpaceDN w:val="0"/>
        <w:spacing w:before="70" w:after="0" w:line="281" w:lineRule="auto"/>
        <w:ind w:right="144" w:firstLine="180"/>
        <w:rPr>
          <w:lang w:val="ru-RU"/>
        </w:rPr>
      </w:pPr>
      <w:r w:rsidRPr="00027E76">
        <w:rPr>
          <w:rFonts w:ascii="Times New Roman" w:eastAsia="Times New Roman" w:hAnsi="Times New Roman"/>
          <w:i/>
          <w:color w:val="000000"/>
          <w:sz w:val="24"/>
          <w:lang w:val="ru-RU"/>
        </w:rPr>
        <w:t>Эстетическое воспитание</w:t>
      </w:r>
      <w:r w:rsidRPr="00027E76">
        <w:rPr>
          <w:rFonts w:ascii="Times New Roman" w:eastAsia="Times New Roman" w:hAnsi="Times New Roman"/>
          <w:color w:val="000000"/>
          <w:sz w:val="24"/>
          <w:lang w:val="ru-RU"/>
        </w:rPr>
        <w:t xml:space="preserve"> — важнейший компонент и условие</w:t>
      </w:r>
      <w:r w:rsidRPr="00027E76">
        <w:rPr>
          <w:rFonts w:ascii="Times New Roman" w:eastAsia="Times New Roman" w:hAnsi="Times New Roman"/>
          <w:color w:val="000000"/>
          <w:sz w:val="24"/>
          <w:lang w:val="ru-RU"/>
        </w:rPr>
        <w:t xml:space="preserve">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ценностных ориентаций школьников в отношении к окружающим людям, в стремлении к</w:t>
      </w:r>
      <w:r w:rsidRPr="00027E76">
        <w:rPr>
          <w:rFonts w:ascii="Times New Roman" w:eastAsia="Times New Roman" w:hAnsi="Times New Roman"/>
          <w:color w:val="000000"/>
          <w:sz w:val="24"/>
          <w:lang w:val="ru-RU"/>
        </w:rPr>
        <w:t xml:space="preserve"> их пониманию, а также в отношении к семье, природе, труду, искусству, культурному наследию.</w:t>
      </w:r>
    </w:p>
    <w:p w:rsidR="00275FC8" w:rsidRPr="00027E76" w:rsidRDefault="00F60307">
      <w:pPr>
        <w:autoSpaceDE w:val="0"/>
        <w:autoSpaceDN w:val="0"/>
        <w:spacing w:before="70" w:after="0"/>
        <w:ind w:firstLine="180"/>
        <w:rPr>
          <w:lang w:val="ru-RU"/>
        </w:rPr>
      </w:pPr>
      <w:r w:rsidRPr="00027E76">
        <w:rPr>
          <w:rFonts w:ascii="Times New Roman" w:eastAsia="Times New Roman" w:hAnsi="Times New Roman"/>
          <w:i/>
          <w:color w:val="000000"/>
          <w:sz w:val="24"/>
          <w:lang w:val="ru-RU"/>
        </w:rPr>
        <w:t>Ценности познавательной деятельности</w:t>
      </w:r>
      <w:r w:rsidRPr="00027E76">
        <w:rPr>
          <w:rFonts w:ascii="Times New Roman" w:eastAsia="Times New Roman" w:hAnsi="Times New Roman"/>
          <w:color w:val="000000"/>
          <w:sz w:val="24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</w:t>
      </w:r>
      <w:r w:rsidRPr="00027E76">
        <w:rPr>
          <w:rFonts w:ascii="Times New Roman" w:eastAsia="Times New Roman" w:hAnsi="Times New Roman"/>
          <w:color w:val="000000"/>
          <w:sz w:val="24"/>
          <w:lang w:val="ru-RU"/>
        </w:rPr>
        <w:t>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275FC8" w:rsidRPr="00027E76" w:rsidRDefault="00F60307">
      <w:pPr>
        <w:autoSpaceDE w:val="0"/>
        <w:autoSpaceDN w:val="0"/>
        <w:spacing w:before="70" w:after="0" w:line="271" w:lineRule="auto"/>
        <w:ind w:right="432" w:firstLine="180"/>
        <w:rPr>
          <w:lang w:val="ru-RU"/>
        </w:rPr>
      </w:pPr>
      <w:r w:rsidRPr="00027E76">
        <w:rPr>
          <w:rFonts w:ascii="Times New Roman" w:eastAsia="Times New Roman" w:hAnsi="Times New Roman"/>
          <w:i/>
          <w:color w:val="000000"/>
          <w:sz w:val="24"/>
          <w:lang w:val="ru-RU"/>
        </w:rPr>
        <w:t>Экологическое воспитание</w:t>
      </w:r>
      <w:r w:rsidRPr="00027E76">
        <w:rPr>
          <w:rFonts w:ascii="Times New Roman" w:eastAsia="Times New Roman" w:hAnsi="Times New Roman"/>
          <w:color w:val="000000"/>
          <w:sz w:val="24"/>
          <w:lang w:val="ru-RU"/>
        </w:rPr>
        <w:t xml:space="preserve"> происходит в процессе художеств</w:t>
      </w:r>
      <w:r w:rsidRPr="00027E76">
        <w:rPr>
          <w:rFonts w:ascii="Times New Roman" w:eastAsia="Times New Roman" w:hAnsi="Times New Roman"/>
          <w:color w:val="000000"/>
          <w:sz w:val="24"/>
          <w:lang w:val="ru-RU"/>
        </w:rPr>
        <w:t>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 w:rsidR="00275FC8" w:rsidRPr="00027E76" w:rsidRDefault="00275FC8">
      <w:pPr>
        <w:rPr>
          <w:lang w:val="ru-RU"/>
        </w:rPr>
        <w:sectPr w:rsidR="00275FC8" w:rsidRPr="00027E76">
          <w:pgSz w:w="11900" w:h="16840"/>
          <w:pgMar w:top="298" w:right="650" w:bottom="35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275FC8" w:rsidRPr="00027E76" w:rsidRDefault="00275FC8">
      <w:pPr>
        <w:autoSpaceDE w:val="0"/>
        <w:autoSpaceDN w:val="0"/>
        <w:spacing w:after="78" w:line="220" w:lineRule="exact"/>
        <w:rPr>
          <w:lang w:val="ru-RU"/>
        </w:rPr>
      </w:pPr>
    </w:p>
    <w:p w:rsidR="00275FC8" w:rsidRPr="00027E76" w:rsidRDefault="00F60307">
      <w:pPr>
        <w:autoSpaceDE w:val="0"/>
        <w:autoSpaceDN w:val="0"/>
        <w:spacing w:after="0" w:line="281" w:lineRule="auto"/>
        <w:ind w:right="144" w:firstLine="180"/>
        <w:rPr>
          <w:lang w:val="ru-RU"/>
        </w:rPr>
      </w:pPr>
      <w:r w:rsidRPr="00027E76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Трудовое </w:t>
      </w:r>
      <w:r w:rsidRPr="00027E76">
        <w:rPr>
          <w:rFonts w:ascii="Times New Roman" w:eastAsia="Times New Roman" w:hAnsi="Times New Roman"/>
          <w:i/>
          <w:color w:val="000000"/>
          <w:sz w:val="24"/>
          <w:lang w:val="ru-RU"/>
        </w:rPr>
        <w:t>воспитание</w:t>
      </w:r>
      <w:r w:rsidRPr="00027E76">
        <w:rPr>
          <w:rFonts w:ascii="Times New Roman" w:eastAsia="Times New Roman" w:hAnsi="Times New Roman"/>
          <w:color w:val="000000"/>
          <w:sz w:val="24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</w:t>
      </w:r>
      <w:r w:rsidRPr="00027E76">
        <w:rPr>
          <w:rFonts w:ascii="Times New Roman" w:eastAsia="Times New Roman" w:hAnsi="Times New Roman"/>
          <w:color w:val="000000"/>
          <w:sz w:val="24"/>
          <w:lang w:val="ru-RU"/>
        </w:rPr>
        <w:t>онимание эстетики трудовой деятельности. Важны также умения сотрудничать с одноклассниками, работать в команде, выполнять коллективную работу — обязательные требования к определённым заданиям по программе.</w:t>
      </w:r>
    </w:p>
    <w:p w:rsidR="00275FC8" w:rsidRPr="00027E76" w:rsidRDefault="00F60307">
      <w:pPr>
        <w:autoSpaceDE w:val="0"/>
        <w:autoSpaceDN w:val="0"/>
        <w:spacing w:before="262" w:after="0" w:line="230" w:lineRule="auto"/>
        <w:rPr>
          <w:lang w:val="ru-RU"/>
        </w:rPr>
      </w:pPr>
      <w:r w:rsidRPr="00027E76">
        <w:rPr>
          <w:rFonts w:ascii="Times New Roman" w:eastAsia="Times New Roman" w:hAnsi="Times New Roman"/>
          <w:b/>
          <w:color w:val="000000"/>
          <w:sz w:val="24"/>
          <w:lang w:val="ru-RU"/>
        </w:rPr>
        <w:t>МЕТАПРЕДМЕТНЫЕ РЕЗУЛЬТАТЫ</w:t>
      </w:r>
    </w:p>
    <w:p w:rsidR="00275FC8" w:rsidRPr="00027E76" w:rsidRDefault="00F60307">
      <w:pPr>
        <w:tabs>
          <w:tab w:val="left" w:pos="180"/>
        </w:tabs>
        <w:autoSpaceDE w:val="0"/>
        <w:autoSpaceDN w:val="0"/>
        <w:spacing w:before="166" w:after="0" w:line="288" w:lineRule="auto"/>
        <w:rPr>
          <w:lang w:val="ru-RU"/>
        </w:rPr>
      </w:pPr>
      <w:r w:rsidRPr="00027E76">
        <w:rPr>
          <w:lang w:val="ru-RU"/>
        </w:rPr>
        <w:tab/>
      </w:r>
      <w:r w:rsidRPr="00027E76">
        <w:rPr>
          <w:rFonts w:ascii="Times New Roman" w:eastAsia="Times New Roman" w:hAnsi="Times New Roman"/>
          <w:b/>
          <w:color w:val="000000"/>
          <w:sz w:val="24"/>
          <w:lang w:val="ru-RU"/>
        </w:rPr>
        <w:t>1.Овладение универсальн</w:t>
      </w:r>
      <w:r w:rsidRPr="00027E76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ыми познавательными действиями </w:t>
      </w:r>
      <w:r w:rsidRPr="00027E76">
        <w:rPr>
          <w:lang w:val="ru-RU"/>
        </w:rPr>
        <w:br/>
      </w:r>
      <w:r w:rsidRPr="00027E76">
        <w:rPr>
          <w:lang w:val="ru-RU"/>
        </w:rPr>
        <w:tab/>
      </w:r>
      <w:r w:rsidRPr="00027E76">
        <w:rPr>
          <w:rFonts w:ascii="Times New Roman" w:eastAsia="Times New Roman" w:hAnsi="Times New Roman"/>
          <w:color w:val="000000"/>
          <w:sz w:val="24"/>
          <w:lang w:val="ru-RU"/>
        </w:rPr>
        <w:t xml:space="preserve">Пространственные представления и сенсорные способности: </w:t>
      </w:r>
      <w:r w:rsidRPr="00027E76">
        <w:rPr>
          <w:lang w:val="ru-RU"/>
        </w:rPr>
        <w:br/>
      </w:r>
      <w:r w:rsidRPr="00027E76">
        <w:rPr>
          <w:lang w:val="ru-RU"/>
        </w:rPr>
        <w:tab/>
      </w:r>
      <w:r w:rsidRPr="00027E76">
        <w:rPr>
          <w:rFonts w:ascii="Times New Roman" w:eastAsia="Times New Roman" w:hAnsi="Times New Roman"/>
          <w:color w:val="000000"/>
          <w:sz w:val="24"/>
          <w:lang w:val="ru-RU"/>
        </w:rPr>
        <w:t xml:space="preserve">характеризовать форму предмета, конструкции; </w:t>
      </w:r>
      <w:r w:rsidRPr="00027E76">
        <w:rPr>
          <w:lang w:val="ru-RU"/>
        </w:rPr>
        <w:br/>
      </w:r>
      <w:r w:rsidRPr="00027E76">
        <w:rPr>
          <w:lang w:val="ru-RU"/>
        </w:rPr>
        <w:tab/>
      </w:r>
      <w:r w:rsidRPr="00027E76">
        <w:rPr>
          <w:rFonts w:ascii="Times New Roman" w:eastAsia="Times New Roman" w:hAnsi="Times New Roman"/>
          <w:color w:val="000000"/>
          <w:sz w:val="24"/>
          <w:lang w:val="ru-RU"/>
        </w:rPr>
        <w:t xml:space="preserve">выявлять доминантные черты (характерные особенности) в визуальном образе; </w:t>
      </w:r>
      <w:r w:rsidRPr="00027E76">
        <w:rPr>
          <w:lang w:val="ru-RU"/>
        </w:rPr>
        <w:br/>
      </w:r>
      <w:r w:rsidRPr="00027E76">
        <w:rPr>
          <w:lang w:val="ru-RU"/>
        </w:rPr>
        <w:tab/>
      </w:r>
      <w:r w:rsidRPr="00027E76">
        <w:rPr>
          <w:rFonts w:ascii="Times New Roman" w:eastAsia="Times New Roman" w:hAnsi="Times New Roman"/>
          <w:color w:val="000000"/>
          <w:sz w:val="24"/>
          <w:lang w:val="ru-RU"/>
        </w:rPr>
        <w:t xml:space="preserve">сравнивать плоскостные и пространственные объекты по заданным основаниям; </w:t>
      </w:r>
      <w:r w:rsidRPr="00027E76">
        <w:rPr>
          <w:lang w:val="ru-RU"/>
        </w:rPr>
        <w:br/>
      </w:r>
      <w:r w:rsidRPr="00027E76">
        <w:rPr>
          <w:lang w:val="ru-RU"/>
        </w:rPr>
        <w:tab/>
      </w:r>
      <w:r w:rsidRPr="00027E76">
        <w:rPr>
          <w:rFonts w:ascii="Times New Roman" w:eastAsia="Times New Roman" w:hAnsi="Times New Roman"/>
          <w:color w:val="000000"/>
          <w:sz w:val="24"/>
          <w:lang w:val="ru-RU"/>
        </w:rPr>
        <w:t xml:space="preserve">находить ассоциативные связи между визуальными образами разных форм и предметов; </w:t>
      </w:r>
      <w:r w:rsidRPr="00027E76">
        <w:rPr>
          <w:lang w:val="ru-RU"/>
        </w:rPr>
        <w:br/>
      </w:r>
      <w:r w:rsidRPr="00027E76">
        <w:rPr>
          <w:lang w:val="ru-RU"/>
        </w:rPr>
        <w:tab/>
      </w:r>
      <w:r w:rsidRPr="00027E76">
        <w:rPr>
          <w:rFonts w:ascii="Times New Roman" w:eastAsia="Times New Roman" w:hAnsi="Times New Roman"/>
          <w:color w:val="000000"/>
          <w:sz w:val="24"/>
          <w:lang w:val="ru-RU"/>
        </w:rPr>
        <w:t xml:space="preserve">сопоставлять части и целое в видимом образе, предмете, конструкции; </w:t>
      </w:r>
      <w:r w:rsidRPr="00027E76">
        <w:rPr>
          <w:lang w:val="ru-RU"/>
        </w:rPr>
        <w:br/>
      </w:r>
      <w:r w:rsidRPr="00027E76">
        <w:rPr>
          <w:lang w:val="ru-RU"/>
        </w:rPr>
        <w:tab/>
      </w:r>
      <w:r w:rsidRPr="00027E76">
        <w:rPr>
          <w:rFonts w:ascii="Times New Roman" w:eastAsia="Times New Roman" w:hAnsi="Times New Roman"/>
          <w:color w:val="000000"/>
          <w:sz w:val="24"/>
          <w:lang w:val="ru-RU"/>
        </w:rPr>
        <w:t>анализировать пропорциональ</w:t>
      </w:r>
      <w:r w:rsidRPr="00027E76">
        <w:rPr>
          <w:rFonts w:ascii="Times New Roman" w:eastAsia="Times New Roman" w:hAnsi="Times New Roman"/>
          <w:color w:val="000000"/>
          <w:sz w:val="24"/>
          <w:lang w:val="ru-RU"/>
        </w:rPr>
        <w:t xml:space="preserve">ные отношения частей внутри целого и предметов между собой; </w:t>
      </w:r>
      <w:r w:rsidRPr="00027E76">
        <w:rPr>
          <w:lang w:val="ru-RU"/>
        </w:rPr>
        <w:tab/>
      </w:r>
      <w:r w:rsidRPr="00027E76">
        <w:rPr>
          <w:rFonts w:ascii="Times New Roman" w:eastAsia="Times New Roman" w:hAnsi="Times New Roman"/>
          <w:color w:val="000000"/>
          <w:sz w:val="24"/>
          <w:lang w:val="ru-RU"/>
        </w:rPr>
        <w:t xml:space="preserve">обобщать форму составной конструкции; </w:t>
      </w:r>
      <w:r w:rsidRPr="00027E76">
        <w:rPr>
          <w:lang w:val="ru-RU"/>
        </w:rPr>
        <w:br/>
      </w:r>
      <w:r w:rsidRPr="00027E76">
        <w:rPr>
          <w:lang w:val="ru-RU"/>
        </w:rPr>
        <w:tab/>
      </w:r>
      <w:r w:rsidRPr="00027E76">
        <w:rPr>
          <w:rFonts w:ascii="Times New Roman" w:eastAsia="Times New Roman" w:hAnsi="Times New Roman"/>
          <w:color w:val="000000"/>
          <w:sz w:val="24"/>
          <w:lang w:val="ru-RU"/>
        </w:rPr>
        <w:t xml:space="preserve">выявлять и анализировать ритмические отношения в пространстве и в изображении (визуальном образе) на установленных основаниях; </w:t>
      </w:r>
      <w:r w:rsidRPr="00027E76">
        <w:rPr>
          <w:lang w:val="ru-RU"/>
        </w:rPr>
        <w:br/>
      </w:r>
      <w:r w:rsidRPr="00027E76">
        <w:rPr>
          <w:lang w:val="ru-RU"/>
        </w:rPr>
        <w:tab/>
      </w:r>
      <w:r w:rsidRPr="00027E76">
        <w:rPr>
          <w:rFonts w:ascii="Times New Roman" w:eastAsia="Times New Roman" w:hAnsi="Times New Roman"/>
          <w:color w:val="000000"/>
          <w:sz w:val="24"/>
          <w:lang w:val="ru-RU"/>
        </w:rPr>
        <w:t>абстрагировать образ реаль</w:t>
      </w:r>
      <w:r w:rsidRPr="00027E76">
        <w:rPr>
          <w:rFonts w:ascii="Times New Roman" w:eastAsia="Times New Roman" w:hAnsi="Times New Roman"/>
          <w:color w:val="000000"/>
          <w:sz w:val="24"/>
          <w:lang w:val="ru-RU"/>
        </w:rPr>
        <w:t xml:space="preserve">ности при построении плоской композиции; </w:t>
      </w:r>
      <w:r w:rsidRPr="00027E76">
        <w:rPr>
          <w:lang w:val="ru-RU"/>
        </w:rPr>
        <w:br/>
      </w:r>
      <w:r w:rsidRPr="00027E76">
        <w:rPr>
          <w:lang w:val="ru-RU"/>
        </w:rPr>
        <w:tab/>
      </w:r>
      <w:r w:rsidRPr="00027E76">
        <w:rPr>
          <w:rFonts w:ascii="Times New Roman" w:eastAsia="Times New Roman" w:hAnsi="Times New Roman"/>
          <w:color w:val="000000"/>
          <w:sz w:val="24"/>
          <w:lang w:val="ru-RU"/>
        </w:rPr>
        <w:t xml:space="preserve">соотносить тональные отношения (тёмное — светлое) в пространственных и плоскостных объектах; </w:t>
      </w:r>
      <w:r w:rsidRPr="00027E76">
        <w:rPr>
          <w:lang w:val="ru-RU"/>
        </w:rPr>
        <w:tab/>
      </w:r>
      <w:r w:rsidRPr="00027E76">
        <w:rPr>
          <w:rFonts w:ascii="Times New Roman" w:eastAsia="Times New Roman" w:hAnsi="Times New Roman"/>
          <w:color w:val="000000"/>
          <w:sz w:val="24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</w:t>
      </w:r>
      <w:r w:rsidRPr="00027E76">
        <w:rPr>
          <w:rFonts w:ascii="Times New Roman" w:eastAsia="Times New Roman" w:hAnsi="Times New Roman"/>
          <w:color w:val="000000"/>
          <w:sz w:val="24"/>
          <w:lang w:val="ru-RU"/>
        </w:rPr>
        <w:t>и.</w:t>
      </w:r>
    </w:p>
    <w:p w:rsidR="00275FC8" w:rsidRPr="00027E76" w:rsidRDefault="00F60307">
      <w:pPr>
        <w:tabs>
          <w:tab w:val="left" w:pos="180"/>
        </w:tabs>
        <w:autoSpaceDE w:val="0"/>
        <w:autoSpaceDN w:val="0"/>
        <w:spacing w:before="190" w:after="0" w:line="290" w:lineRule="auto"/>
        <w:rPr>
          <w:lang w:val="ru-RU"/>
        </w:rPr>
      </w:pPr>
      <w:r w:rsidRPr="00027E76">
        <w:rPr>
          <w:lang w:val="ru-RU"/>
        </w:rPr>
        <w:tab/>
      </w:r>
      <w:r w:rsidRPr="00027E76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Базовые логические и исследовательские действия: </w:t>
      </w:r>
      <w:r w:rsidRPr="00027E76">
        <w:rPr>
          <w:lang w:val="ru-RU"/>
        </w:rPr>
        <w:br/>
      </w:r>
      <w:r w:rsidRPr="00027E76">
        <w:rPr>
          <w:lang w:val="ru-RU"/>
        </w:rPr>
        <w:tab/>
      </w:r>
      <w:r w:rsidRPr="00027E76">
        <w:rPr>
          <w:rFonts w:ascii="Times New Roman" w:eastAsia="Times New Roman" w:hAnsi="Times New Roman"/>
          <w:color w:val="000000"/>
          <w:sz w:val="24"/>
          <w:lang w:val="ru-RU"/>
        </w:rPr>
        <w:t xml:space="preserve">проявлять исследовательские, экспериментальные действия в процессе освоения выразительных свойств различных художественных материалов; </w:t>
      </w:r>
      <w:r w:rsidRPr="00027E76">
        <w:rPr>
          <w:lang w:val="ru-RU"/>
        </w:rPr>
        <w:br/>
      </w:r>
      <w:r w:rsidRPr="00027E76">
        <w:rPr>
          <w:lang w:val="ru-RU"/>
        </w:rPr>
        <w:tab/>
      </w:r>
      <w:r w:rsidRPr="00027E76">
        <w:rPr>
          <w:rFonts w:ascii="Times New Roman" w:eastAsia="Times New Roman" w:hAnsi="Times New Roman"/>
          <w:color w:val="000000"/>
          <w:sz w:val="24"/>
          <w:lang w:val="ru-RU"/>
        </w:rPr>
        <w:t>проявлять творческие экспериментальные действия в процессе самос</w:t>
      </w:r>
      <w:r w:rsidRPr="00027E76">
        <w:rPr>
          <w:rFonts w:ascii="Times New Roman" w:eastAsia="Times New Roman" w:hAnsi="Times New Roman"/>
          <w:color w:val="000000"/>
          <w:sz w:val="24"/>
          <w:lang w:val="ru-RU"/>
        </w:rPr>
        <w:t xml:space="preserve">тоятельного выполнения художественных заданий; </w:t>
      </w:r>
      <w:r w:rsidRPr="00027E76">
        <w:rPr>
          <w:lang w:val="ru-RU"/>
        </w:rPr>
        <w:br/>
      </w:r>
      <w:r w:rsidRPr="00027E76">
        <w:rPr>
          <w:lang w:val="ru-RU"/>
        </w:rPr>
        <w:tab/>
      </w:r>
      <w:r w:rsidRPr="00027E76">
        <w:rPr>
          <w:rFonts w:ascii="Times New Roman" w:eastAsia="Times New Roman" w:hAnsi="Times New Roman"/>
          <w:color w:val="000000"/>
          <w:sz w:val="24"/>
          <w:lang w:val="ru-RU"/>
        </w:rPr>
        <w:t>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</w:t>
      </w:r>
      <w:r w:rsidRPr="00027E76">
        <w:rPr>
          <w:rFonts w:ascii="Times New Roman" w:eastAsia="Times New Roman" w:hAnsi="Times New Roman"/>
          <w:color w:val="000000"/>
          <w:sz w:val="24"/>
          <w:lang w:val="ru-RU"/>
        </w:rPr>
        <w:t xml:space="preserve">ворчества; </w:t>
      </w:r>
      <w:r w:rsidRPr="00027E76">
        <w:rPr>
          <w:lang w:val="ru-RU"/>
        </w:rPr>
        <w:br/>
      </w:r>
      <w:r w:rsidRPr="00027E76">
        <w:rPr>
          <w:lang w:val="ru-RU"/>
        </w:rPr>
        <w:tab/>
      </w:r>
      <w:r w:rsidRPr="00027E76">
        <w:rPr>
          <w:rFonts w:ascii="Times New Roman" w:eastAsia="Times New Roman" w:hAnsi="Times New Roman"/>
          <w:color w:val="000000"/>
          <w:sz w:val="24"/>
          <w:lang w:val="ru-RU"/>
        </w:rPr>
        <w:t xml:space="preserve">использовать наблюдения для получения информации об особенностях объектов и состояния природы, предметного мира человека, городской среды; </w:t>
      </w:r>
      <w:r w:rsidRPr="00027E76">
        <w:rPr>
          <w:lang w:val="ru-RU"/>
        </w:rPr>
        <w:br/>
      </w:r>
      <w:r w:rsidRPr="00027E76">
        <w:rPr>
          <w:lang w:val="ru-RU"/>
        </w:rPr>
        <w:tab/>
      </w:r>
      <w:r w:rsidRPr="00027E76">
        <w:rPr>
          <w:rFonts w:ascii="Times New Roman" w:eastAsia="Times New Roman" w:hAnsi="Times New Roman"/>
          <w:color w:val="000000"/>
          <w:sz w:val="24"/>
          <w:lang w:val="ru-RU"/>
        </w:rPr>
        <w:t>анализировать и оценивать с позиций эстетических категорий явления природы и предметно-пространственну</w:t>
      </w:r>
      <w:r w:rsidRPr="00027E76">
        <w:rPr>
          <w:rFonts w:ascii="Times New Roman" w:eastAsia="Times New Roman" w:hAnsi="Times New Roman"/>
          <w:color w:val="000000"/>
          <w:sz w:val="24"/>
          <w:lang w:val="ru-RU"/>
        </w:rPr>
        <w:t xml:space="preserve">ю среду жизни человека; </w:t>
      </w:r>
      <w:r w:rsidRPr="00027E76">
        <w:rPr>
          <w:lang w:val="ru-RU"/>
        </w:rPr>
        <w:br/>
      </w:r>
      <w:r w:rsidRPr="00027E76">
        <w:rPr>
          <w:lang w:val="ru-RU"/>
        </w:rPr>
        <w:tab/>
      </w:r>
      <w:r w:rsidRPr="00027E76">
        <w:rPr>
          <w:rFonts w:ascii="Times New Roman" w:eastAsia="Times New Roman" w:hAnsi="Times New Roman"/>
          <w:color w:val="000000"/>
          <w:sz w:val="24"/>
          <w:lang w:val="ru-RU"/>
        </w:rPr>
        <w:t xml:space="preserve">формулировать выводы, соответствующие эстетическим, аналитическим и другим учебным установкам по результатам проведённого наблюдения; </w:t>
      </w:r>
      <w:r w:rsidRPr="00027E76">
        <w:rPr>
          <w:lang w:val="ru-RU"/>
        </w:rPr>
        <w:br/>
      </w:r>
      <w:r w:rsidRPr="00027E76">
        <w:rPr>
          <w:lang w:val="ru-RU"/>
        </w:rPr>
        <w:tab/>
      </w:r>
      <w:r w:rsidRPr="00027E76">
        <w:rPr>
          <w:rFonts w:ascii="Times New Roman" w:eastAsia="Times New Roman" w:hAnsi="Times New Roman"/>
          <w:color w:val="000000"/>
          <w:sz w:val="24"/>
          <w:lang w:val="ru-RU"/>
        </w:rPr>
        <w:t>использовать знаково-символические средства для составления орнаментов и декоративных композиц</w:t>
      </w:r>
      <w:r w:rsidRPr="00027E76">
        <w:rPr>
          <w:rFonts w:ascii="Times New Roman" w:eastAsia="Times New Roman" w:hAnsi="Times New Roman"/>
          <w:color w:val="000000"/>
          <w:sz w:val="24"/>
          <w:lang w:val="ru-RU"/>
        </w:rPr>
        <w:t xml:space="preserve">ий; </w:t>
      </w:r>
      <w:r w:rsidRPr="00027E76">
        <w:rPr>
          <w:lang w:val="ru-RU"/>
        </w:rPr>
        <w:br/>
      </w:r>
      <w:r w:rsidRPr="00027E76">
        <w:rPr>
          <w:lang w:val="ru-RU"/>
        </w:rPr>
        <w:tab/>
      </w:r>
      <w:r w:rsidRPr="00027E76">
        <w:rPr>
          <w:rFonts w:ascii="Times New Roman" w:eastAsia="Times New Roman" w:hAnsi="Times New Roman"/>
          <w:color w:val="000000"/>
          <w:sz w:val="24"/>
          <w:lang w:val="ru-RU"/>
        </w:rPr>
        <w:t xml:space="preserve">классифицировать произведения искусства по видам и, соответственно, по назначению в жизни людей; </w:t>
      </w:r>
      <w:r w:rsidRPr="00027E76">
        <w:rPr>
          <w:lang w:val="ru-RU"/>
        </w:rPr>
        <w:br/>
      </w:r>
      <w:r w:rsidRPr="00027E76">
        <w:rPr>
          <w:lang w:val="ru-RU"/>
        </w:rPr>
        <w:tab/>
      </w:r>
      <w:r w:rsidRPr="00027E76">
        <w:rPr>
          <w:rFonts w:ascii="Times New Roman" w:eastAsia="Times New Roman" w:hAnsi="Times New Roman"/>
          <w:color w:val="000000"/>
          <w:sz w:val="24"/>
          <w:lang w:val="ru-RU"/>
        </w:rPr>
        <w:t xml:space="preserve">классифицировать произведения изобразительного искусства по жанрам в качестве инструмента анализа содержания произведений; </w:t>
      </w:r>
      <w:r w:rsidRPr="00027E76">
        <w:rPr>
          <w:lang w:val="ru-RU"/>
        </w:rPr>
        <w:br/>
      </w:r>
      <w:r w:rsidRPr="00027E76">
        <w:rPr>
          <w:lang w:val="ru-RU"/>
        </w:rPr>
        <w:tab/>
      </w:r>
      <w:r w:rsidRPr="00027E76">
        <w:rPr>
          <w:rFonts w:ascii="Times New Roman" w:eastAsia="Times New Roman" w:hAnsi="Times New Roman"/>
          <w:color w:val="000000"/>
          <w:sz w:val="24"/>
          <w:lang w:val="ru-RU"/>
        </w:rPr>
        <w:t>ставить и использовать воп</w:t>
      </w:r>
      <w:r w:rsidRPr="00027E76">
        <w:rPr>
          <w:rFonts w:ascii="Times New Roman" w:eastAsia="Times New Roman" w:hAnsi="Times New Roman"/>
          <w:color w:val="000000"/>
          <w:sz w:val="24"/>
          <w:lang w:val="ru-RU"/>
        </w:rPr>
        <w:t>росы как исследовательский инструмент познания.</w:t>
      </w:r>
    </w:p>
    <w:p w:rsidR="00275FC8" w:rsidRPr="00027E76" w:rsidRDefault="00F60307">
      <w:pPr>
        <w:autoSpaceDE w:val="0"/>
        <w:autoSpaceDN w:val="0"/>
        <w:spacing w:before="190" w:after="0" w:line="262" w:lineRule="auto"/>
        <w:ind w:left="180" w:right="4752"/>
        <w:rPr>
          <w:lang w:val="ru-RU"/>
        </w:rPr>
      </w:pPr>
      <w:r w:rsidRPr="00027E76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Работа с информацией: </w:t>
      </w:r>
      <w:r w:rsidRPr="00027E76">
        <w:rPr>
          <w:lang w:val="ru-RU"/>
        </w:rPr>
        <w:br/>
      </w:r>
      <w:r w:rsidRPr="00027E76">
        <w:rPr>
          <w:rFonts w:ascii="Times New Roman" w:eastAsia="Times New Roman" w:hAnsi="Times New Roman"/>
          <w:color w:val="000000"/>
          <w:sz w:val="24"/>
          <w:lang w:val="ru-RU"/>
        </w:rPr>
        <w:t>использовать электронные образовательные ресурсы;</w:t>
      </w:r>
    </w:p>
    <w:p w:rsidR="00275FC8" w:rsidRPr="00027E76" w:rsidRDefault="00275FC8">
      <w:pPr>
        <w:rPr>
          <w:lang w:val="ru-RU"/>
        </w:rPr>
        <w:sectPr w:rsidR="00275FC8" w:rsidRPr="00027E76">
          <w:pgSz w:w="11900" w:h="16840"/>
          <w:pgMar w:top="298" w:right="658" w:bottom="332" w:left="666" w:header="720" w:footer="720" w:gutter="0"/>
          <w:cols w:space="720" w:equalWidth="0">
            <w:col w:w="10576" w:space="0"/>
          </w:cols>
          <w:docGrid w:linePitch="360"/>
        </w:sectPr>
      </w:pPr>
    </w:p>
    <w:p w:rsidR="00275FC8" w:rsidRPr="00027E76" w:rsidRDefault="00275FC8">
      <w:pPr>
        <w:autoSpaceDE w:val="0"/>
        <w:autoSpaceDN w:val="0"/>
        <w:spacing w:after="78" w:line="220" w:lineRule="exact"/>
        <w:rPr>
          <w:lang w:val="ru-RU"/>
        </w:rPr>
      </w:pPr>
    </w:p>
    <w:p w:rsidR="00275FC8" w:rsidRPr="00027E76" w:rsidRDefault="00F60307">
      <w:pPr>
        <w:tabs>
          <w:tab w:val="left" w:pos="180"/>
        </w:tabs>
        <w:autoSpaceDE w:val="0"/>
        <w:autoSpaceDN w:val="0"/>
        <w:spacing w:after="0" w:line="286" w:lineRule="auto"/>
        <w:rPr>
          <w:lang w:val="ru-RU"/>
        </w:rPr>
      </w:pPr>
      <w:r w:rsidRPr="00027E76">
        <w:rPr>
          <w:lang w:val="ru-RU"/>
        </w:rPr>
        <w:tab/>
      </w:r>
      <w:r w:rsidRPr="00027E76">
        <w:rPr>
          <w:rFonts w:ascii="Times New Roman" w:eastAsia="Times New Roman" w:hAnsi="Times New Roman"/>
          <w:color w:val="000000"/>
          <w:sz w:val="24"/>
          <w:lang w:val="ru-RU"/>
        </w:rPr>
        <w:t xml:space="preserve">уметь работать с электронными учебниками и учебными пособиями; </w:t>
      </w:r>
      <w:r w:rsidRPr="00027E76">
        <w:rPr>
          <w:lang w:val="ru-RU"/>
        </w:rPr>
        <w:br/>
      </w:r>
      <w:r w:rsidRPr="00027E76">
        <w:rPr>
          <w:lang w:val="ru-RU"/>
        </w:rPr>
        <w:tab/>
      </w:r>
      <w:r w:rsidRPr="00027E76">
        <w:rPr>
          <w:rFonts w:ascii="Times New Roman" w:eastAsia="Times New Roman" w:hAnsi="Times New Roman"/>
          <w:color w:val="000000"/>
          <w:sz w:val="24"/>
          <w:lang w:val="ru-RU"/>
        </w:rPr>
        <w:t>выбирать и</w:t>
      </w:r>
      <w:r w:rsidRPr="00027E76">
        <w:rPr>
          <w:rFonts w:ascii="Times New Roman" w:eastAsia="Times New Roman" w:hAnsi="Times New Roman"/>
          <w:color w:val="000000"/>
          <w:sz w:val="24"/>
          <w:lang w:val="ru-RU"/>
        </w:rPr>
        <w:t xml:space="preserve">сточник для получения информации: поисковые системы Интернета, цифровые электронные средства, справочники, художественные альбомы и детские книги; </w:t>
      </w:r>
      <w:r w:rsidRPr="00027E76">
        <w:rPr>
          <w:lang w:val="ru-RU"/>
        </w:rPr>
        <w:br/>
      </w:r>
      <w:r w:rsidRPr="00027E76">
        <w:rPr>
          <w:lang w:val="ru-RU"/>
        </w:rPr>
        <w:tab/>
      </w:r>
      <w:r w:rsidRPr="00027E76">
        <w:rPr>
          <w:rFonts w:ascii="Times New Roman" w:eastAsia="Times New Roman" w:hAnsi="Times New Roman"/>
          <w:color w:val="000000"/>
          <w:sz w:val="24"/>
          <w:lang w:val="ru-RU"/>
        </w:rPr>
        <w:t>анализировать, интерпретировать, обобщать и систематизировать информацию, представленную в произведениях ис</w:t>
      </w:r>
      <w:r w:rsidRPr="00027E76">
        <w:rPr>
          <w:rFonts w:ascii="Times New Roman" w:eastAsia="Times New Roman" w:hAnsi="Times New Roman"/>
          <w:color w:val="000000"/>
          <w:sz w:val="24"/>
          <w:lang w:val="ru-RU"/>
        </w:rPr>
        <w:t xml:space="preserve">кусства, текстах, таблицах и схемах; </w:t>
      </w:r>
      <w:r w:rsidRPr="00027E76">
        <w:rPr>
          <w:lang w:val="ru-RU"/>
        </w:rPr>
        <w:br/>
      </w:r>
      <w:r w:rsidRPr="00027E76">
        <w:rPr>
          <w:lang w:val="ru-RU"/>
        </w:rPr>
        <w:tab/>
      </w:r>
      <w:r w:rsidRPr="00027E76">
        <w:rPr>
          <w:rFonts w:ascii="Times New Roman" w:eastAsia="Times New Roman" w:hAnsi="Times New Roman"/>
          <w:color w:val="000000"/>
          <w:sz w:val="24"/>
          <w:lang w:val="ru-RU"/>
        </w:rPr>
        <w:t xml:space="preserve">самостоятельно готовить информацию на заданную или выбранную тему и представлять её в различных видах: рисунках и эскизах, электронных презентациях; </w:t>
      </w:r>
      <w:r w:rsidRPr="00027E76">
        <w:rPr>
          <w:lang w:val="ru-RU"/>
        </w:rPr>
        <w:br/>
      </w:r>
      <w:r w:rsidRPr="00027E76">
        <w:rPr>
          <w:lang w:val="ru-RU"/>
        </w:rPr>
        <w:tab/>
      </w:r>
      <w:r w:rsidRPr="00027E76">
        <w:rPr>
          <w:rFonts w:ascii="Times New Roman" w:eastAsia="Times New Roman" w:hAnsi="Times New Roman"/>
          <w:color w:val="000000"/>
          <w:sz w:val="24"/>
          <w:lang w:val="ru-RU"/>
        </w:rPr>
        <w:t xml:space="preserve">осуществлять виртуальные путешествия по архитектурным памятникам, </w:t>
      </w:r>
      <w:r w:rsidRPr="00027E76">
        <w:rPr>
          <w:rFonts w:ascii="Times New Roman" w:eastAsia="Times New Roman" w:hAnsi="Times New Roman"/>
          <w:color w:val="000000"/>
          <w:sz w:val="24"/>
          <w:lang w:val="ru-RU"/>
        </w:rPr>
        <w:t xml:space="preserve">в отечественные </w:t>
      </w:r>
      <w:r w:rsidRPr="00027E76">
        <w:rPr>
          <w:lang w:val="ru-RU"/>
        </w:rPr>
        <w:br/>
      </w:r>
      <w:r w:rsidRPr="00027E76">
        <w:rPr>
          <w:rFonts w:ascii="Times New Roman" w:eastAsia="Times New Roman" w:hAnsi="Times New Roman"/>
          <w:color w:val="000000"/>
          <w:sz w:val="24"/>
          <w:lang w:val="ru-RU"/>
        </w:rPr>
        <w:t xml:space="preserve">художественные музеи и зарубежные художественные музеи (галереи) на основе установок и </w:t>
      </w:r>
      <w:proofErr w:type="spellStart"/>
      <w:r w:rsidRPr="00027E76">
        <w:rPr>
          <w:rFonts w:ascii="Times New Roman" w:eastAsia="Times New Roman" w:hAnsi="Times New Roman"/>
          <w:color w:val="000000"/>
          <w:sz w:val="24"/>
          <w:lang w:val="ru-RU"/>
        </w:rPr>
        <w:t>квестов</w:t>
      </w:r>
      <w:proofErr w:type="spellEnd"/>
      <w:r w:rsidRPr="00027E76">
        <w:rPr>
          <w:rFonts w:ascii="Times New Roman" w:eastAsia="Times New Roman" w:hAnsi="Times New Roman"/>
          <w:color w:val="000000"/>
          <w:sz w:val="24"/>
          <w:lang w:val="ru-RU"/>
        </w:rPr>
        <w:t xml:space="preserve">, предложенных учителем; </w:t>
      </w:r>
      <w:r w:rsidRPr="00027E76">
        <w:rPr>
          <w:lang w:val="ru-RU"/>
        </w:rPr>
        <w:br/>
      </w:r>
      <w:r w:rsidRPr="00027E76">
        <w:rPr>
          <w:lang w:val="ru-RU"/>
        </w:rPr>
        <w:tab/>
      </w:r>
      <w:r w:rsidRPr="00027E76">
        <w:rPr>
          <w:rFonts w:ascii="Times New Roman" w:eastAsia="Times New Roman" w:hAnsi="Times New Roman"/>
          <w:color w:val="000000"/>
          <w:sz w:val="24"/>
          <w:lang w:val="ru-RU"/>
        </w:rPr>
        <w:t>соблюдать правила информационной безопасности при работе в сети Интернет.</w:t>
      </w:r>
    </w:p>
    <w:p w:rsidR="00275FC8" w:rsidRPr="00027E76" w:rsidRDefault="00F60307">
      <w:pPr>
        <w:tabs>
          <w:tab w:val="left" w:pos="180"/>
        </w:tabs>
        <w:autoSpaceDE w:val="0"/>
        <w:autoSpaceDN w:val="0"/>
        <w:spacing w:before="192" w:after="0" w:line="288" w:lineRule="auto"/>
        <w:rPr>
          <w:lang w:val="ru-RU"/>
        </w:rPr>
      </w:pPr>
      <w:r w:rsidRPr="00027E76">
        <w:rPr>
          <w:lang w:val="ru-RU"/>
        </w:rPr>
        <w:tab/>
      </w:r>
      <w:r w:rsidRPr="00027E76">
        <w:rPr>
          <w:rFonts w:ascii="Times New Roman" w:eastAsia="Times New Roman" w:hAnsi="Times New Roman"/>
          <w:b/>
          <w:color w:val="000000"/>
          <w:sz w:val="24"/>
          <w:lang w:val="ru-RU"/>
        </w:rPr>
        <w:t>2.Овладение универсальными коммуникативными</w:t>
      </w:r>
      <w:r w:rsidRPr="00027E76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действиями </w:t>
      </w:r>
      <w:r w:rsidRPr="00027E76">
        <w:rPr>
          <w:lang w:val="ru-RU"/>
        </w:rPr>
        <w:br/>
      </w:r>
      <w:r w:rsidRPr="00027E76">
        <w:rPr>
          <w:lang w:val="ru-RU"/>
        </w:rPr>
        <w:tab/>
      </w:r>
      <w:r w:rsidRPr="00027E76">
        <w:rPr>
          <w:rFonts w:ascii="Times New Roman" w:eastAsia="Times New Roman" w:hAnsi="Times New Roman"/>
          <w:color w:val="000000"/>
          <w:sz w:val="24"/>
          <w:lang w:val="ru-RU"/>
        </w:rPr>
        <w:t xml:space="preserve">Обучающиеся должны овладеть следующими действиями: </w:t>
      </w:r>
      <w:r w:rsidRPr="00027E76">
        <w:rPr>
          <w:lang w:val="ru-RU"/>
        </w:rPr>
        <w:br/>
      </w:r>
      <w:r w:rsidRPr="00027E76">
        <w:rPr>
          <w:lang w:val="ru-RU"/>
        </w:rPr>
        <w:tab/>
      </w:r>
      <w:r w:rsidRPr="00027E76">
        <w:rPr>
          <w:rFonts w:ascii="Times New Roman" w:eastAsia="Times New Roman" w:hAnsi="Times New Roman"/>
          <w:color w:val="000000"/>
          <w:sz w:val="24"/>
          <w:lang w:val="ru-RU"/>
        </w:rPr>
        <w:t xml:space="preserve">понимать искусство в качестве особого языка общения — межличностного (автор — зритель), между поколениями, между народами; </w:t>
      </w:r>
      <w:r w:rsidRPr="00027E76">
        <w:rPr>
          <w:lang w:val="ru-RU"/>
        </w:rPr>
        <w:br/>
      </w:r>
      <w:r w:rsidRPr="00027E76">
        <w:rPr>
          <w:lang w:val="ru-RU"/>
        </w:rPr>
        <w:tab/>
      </w:r>
      <w:r w:rsidRPr="00027E76">
        <w:rPr>
          <w:rFonts w:ascii="Times New Roman" w:eastAsia="Times New Roman" w:hAnsi="Times New Roman"/>
          <w:color w:val="000000"/>
          <w:sz w:val="24"/>
          <w:lang w:val="ru-RU"/>
        </w:rPr>
        <w:t>вести диалог и участвовать в дискуссии, проявляя уважительное от</w:t>
      </w:r>
      <w:r w:rsidRPr="00027E76">
        <w:rPr>
          <w:rFonts w:ascii="Times New Roman" w:eastAsia="Times New Roman" w:hAnsi="Times New Roman"/>
          <w:color w:val="000000"/>
          <w:sz w:val="24"/>
          <w:lang w:val="ru-RU"/>
        </w:rPr>
        <w:t xml:space="preserve">ношение к оппонентам,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  <w:r w:rsidRPr="00027E76">
        <w:rPr>
          <w:lang w:val="ru-RU"/>
        </w:rPr>
        <w:br/>
      </w:r>
      <w:r w:rsidRPr="00027E76">
        <w:rPr>
          <w:lang w:val="ru-RU"/>
        </w:rPr>
        <w:tab/>
      </w:r>
      <w:r w:rsidRPr="00027E76">
        <w:rPr>
          <w:rFonts w:ascii="Times New Roman" w:eastAsia="Times New Roman" w:hAnsi="Times New Roman"/>
          <w:color w:val="000000"/>
          <w:sz w:val="24"/>
          <w:lang w:val="ru-RU"/>
        </w:rPr>
        <w:t>находить общее решение и разрешать конфликты на основе общих позиций и учёта интересов</w:t>
      </w:r>
      <w:r w:rsidRPr="00027E76">
        <w:rPr>
          <w:rFonts w:ascii="Times New Roman" w:eastAsia="Times New Roman" w:hAnsi="Times New Roman"/>
          <w:color w:val="000000"/>
          <w:sz w:val="24"/>
          <w:lang w:val="ru-RU"/>
        </w:rPr>
        <w:t xml:space="preserve"> в процессе совместной художественной деятельности; </w:t>
      </w:r>
      <w:r w:rsidRPr="00027E76">
        <w:rPr>
          <w:lang w:val="ru-RU"/>
        </w:rPr>
        <w:br/>
      </w:r>
      <w:r w:rsidRPr="00027E76">
        <w:rPr>
          <w:lang w:val="ru-RU"/>
        </w:rPr>
        <w:tab/>
      </w:r>
      <w:r w:rsidRPr="00027E76">
        <w:rPr>
          <w:rFonts w:ascii="Times New Roman" w:eastAsia="Times New Roman" w:hAnsi="Times New Roman"/>
          <w:color w:val="000000"/>
          <w:sz w:val="24"/>
          <w:lang w:val="ru-RU"/>
        </w:rPr>
        <w:t xml:space="preserve">демонстрировать и объяснять результаты своего творческого, художественного или </w:t>
      </w:r>
      <w:r w:rsidRPr="00027E76">
        <w:rPr>
          <w:lang w:val="ru-RU"/>
        </w:rPr>
        <w:br/>
      </w:r>
      <w:r w:rsidRPr="00027E76">
        <w:rPr>
          <w:rFonts w:ascii="Times New Roman" w:eastAsia="Times New Roman" w:hAnsi="Times New Roman"/>
          <w:color w:val="000000"/>
          <w:sz w:val="24"/>
          <w:lang w:val="ru-RU"/>
        </w:rPr>
        <w:t xml:space="preserve">исследовательского опыта; </w:t>
      </w:r>
      <w:r w:rsidRPr="00027E76">
        <w:rPr>
          <w:lang w:val="ru-RU"/>
        </w:rPr>
        <w:br/>
      </w:r>
      <w:r w:rsidRPr="00027E76">
        <w:rPr>
          <w:lang w:val="ru-RU"/>
        </w:rPr>
        <w:tab/>
      </w:r>
      <w:r w:rsidRPr="00027E76">
        <w:rPr>
          <w:rFonts w:ascii="Times New Roman" w:eastAsia="Times New Roman" w:hAnsi="Times New Roman"/>
          <w:color w:val="000000"/>
          <w:sz w:val="24"/>
          <w:lang w:val="ru-RU"/>
        </w:rPr>
        <w:t xml:space="preserve">анализировать произведения детского художественного творчества с позиций их содержания и в </w:t>
      </w:r>
      <w:r w:rsidRPr="00027E76">
        <w:rPr>
          <w:rFonts w:ascii="Times New Roman" w:eastAsia="Times New Roman" w:hAnsi="Times New Roman"/>
          <w:color w:val="000000"/>
          <w:sz w:val="24"/>
          <w:lang w:val="ru-RU"/>
        </w:rPr>
        <w:t xml:space="preserve">соответствии с учебной задачей, поставленной учителем; </w:t>
      </w:r>
      <w:r w:rsidRPr="00027E76">
        <w:rPr>
          <w:lang w:val="ru-RU"/>
        </w:rPr>
        <w:br/>
      </w:r>
      <w:r w:rsidRPr="00027E76">
        <w:rPr>
          <w:lang w:val="ru-RU"/>
        </w:rPr>
        <w:tab/>
      </w:r>
      <w:r w:rsidRPr="00027E76">
        <w:rPr>
          <w:rFonts w:ascii="Times New Roman" w:eastAsia="Times New Roman" w:hAnsi="Times New Roman"/>
          <w:color w:val="000000"/>
          <w:sz w:val="24"/>
          <w:lang w:val="ru-RU"/>
        </w:rPr>
        <w:t xml:space="preserve">признавать своё и чужое право на ошибку, развивать свои способности сопереживать, понимать намерения и переживания свои и других людей; </w:t>
      </w:r>
      <w:r w:rsidRPr="00027E76">
        <w:rPr>
          <w:lang w:val="ru-RU"/>
        </w:rPr>
        <w:br/>
      </w:r>
      <w:r w:rsidRPr="00027E76">
        <w:rPr>
          <w:lang w:val="ru-RU"/>
        </w:rPr>
        <w:tab/>
      </w:r>
      <w:r w:rsidRPr="00027E76">
        <w:rPr>
          <w:rFonts w:ascii="Times New Roman" w:eastAsia="Times New Roman" w:hAnsi="Times New Roman"/>
          <w:color w:val="000000"/>
          <w:sz w:val="24"/>
          <w:lang w:val="ru-RU"/>
        </w:rPr>
        <w:t>взаимодействовать, сотрудничать в процессе коллективной работ</w:t>
      </w:r>
      <w:r w:rsidRPr="00027E76">
        <w:rPr>
          <w:rFonts w:ascii="Times New Roman" w:eastAsia="Times New Roman" w:hAnsi="Times New Roman"/>
          <w:color w:val="000000"/>
          <w:sz w:val="24"/>
          <w:lang w:val="ru-RU"/>
        </w:rPr>
        <w:t>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275FC8" w:rsidRPr="00027E76" w:rsidRDefault="00F60307">
      <w:pPr>
        <w:tabs>
          <w:tab w:val="left" w:pos="180"/>
        </w:tabs>
        <w:autoSpaceDE w:val="0"/>
        <w:autoSpaceDN w:val="0"/>
        <w:spacing w:before="190" w:after="0" w:line="286" w:lineRule="auto"/>
        <w:ind w:right="1296"/>
        <w:rPr>
          <w:lang w:val="ru-RU"/>
        </w:rPr>
      </w:pPr>
      <w:r w:rsidRPr="00027E76">
        <w:rPr>
          <w:lang w:val="ru-RU"/>
        </w:rPr>
        <w:tab/>
      </w:r>
      <w:r w:rsidRPr="00027E76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3.Овладение универсальными регулятивными действиями </w:t>
      </w:r>
      <w:r w:rsidRPr="00027E76">
        <w:rPr>
          <w:lang w:val="ru-RU"/>
        </w:rPr>
        <w:br/>
      </w:r>
      <w:r w:rsidRPr="00027E76">
        <w:rPr>
          <w:lang w:val="ru-RU"/>
        </w:rPr>
        <w:tab/>
      </w:r>
      <w:r w:rsidRPr="00027E76">
        <w:rPr>
          <w:rFonts w:ascii="Times New Roman" w:eastAsia="Times New Roman" w:hAnsi="Times New Roman"/>
          <w:color w:val="000000"/>
          <w:sz w:val="24"/>
          <w:lang w:val="ru-RU"/>
        </w:rPr>
        <w:t xml:space="preserve">Обучающиеся должны овладеть следующими действиями: </w:t>
      </w:r>
      <w:r w:rsidRPr="00027E76">
        <w:rPr>
          <w:lang w:val="ru-RU"/>
        </w:rPr>
        <w:br/>
      </w:r>
      <w:r w:rsidRPr="00027E76">
        <w:rPr>
          <w:lang w:val="ru-RU"/>
        </w:rPr>
        <w:tab/>
      </w:r>
      <w:r w:rsidRPr="00027E76">
        <w:rPr>
          <w:rFonts w:ascii="Times New Roman" w:eastAsia="Times New Roman" w:hAnsi="Times New Roman"/>
          <w:color w:val="000000"/>
          <w:sz w:val="24"/>
          <w:lang w:val="ru-RU"/>
        </w:rPr>
        <w:t xml:space="preserve">внимательно относиться и выполнять учебные задачи, поставленные учителем; </w:t>
      </w:r>
      <w:r w:rsidRPr="00027E76">
        <w:rPr>
          <w:lang w:val="ru-RU"/>
        </w:rPr>
        <w:tab/>
      </w:r>
      <w:r w:rsidRPr="00027E76">
        <w:rPr>
          <w:rFonts w:ascii="Times New Roman" w:eastAsia="Times New Roman" w:hAnsi="Times New Roman"/>
          <w:color w:val="000000"/>
          <w:sz w:val="24"/>
          <w:lang w:val="ru-RU"/>
        </w:rPr>
        <w:t xml:space="preserve">соблюдать последовательность учебных действий при выполнении задания; </w:t>
      </w:r>
      <w:r w:rsidRPr="00027E76">
        <w:rPr>
          <w:lang w:val="ru-RU"/>
        </w:rPr>
        <w:br/>
      </w:r>
      <w:r w:rsidRPr="00027E76">
        <w:rPr>
          <w:lang w:val="ru-RU"/>
        </w:rPr>
        <w:tab/>
      </w:r>
      <w:r w:rsidRPr="00027E76">
        <w:rPr>
          <w:rFonts w:ascii="Times New Roman" w:eastAsia="Times New Roman" w:hAnsi="Times New Roman"/>
          <w:color w:val="000000"/>
          <w:sz w:val="24"/>
          <w:lang w:val="ru-RU"/>
        </w:rPr>
        <w:t>уметь организовывать своё рабочее место для практической</w:t>
      </w:r>
      <w:r w:rsidRPr="00027E76">
        <w:rPr>
          <w:rFonts w:ascii="Times New Roman" w:eastAsia="Times New Roman" w:hAnsi="Times New Roman"/>
          <w:color w:val="000000"/>
          <w:sz w:val="24"/>
          <w:lang w:val="ru-RU"/>
        </w:rPr>
        <w:t xml:space="preserve"> работы, сохраняя порядок в окружающем пространстве и бережно относясь к используемым материалам; </w:t>
      </w:r>
      <w:r w:rsidRPr="00027E76">
        <w:rPr>
          <w:lang w:val="ru-RU"/>
        </w:rPr>
        <w:br/>
      </w:r>
      <w:r w:rsidRPr="00027E76">
        <w:rPr>
          <w:lang w:val="ru-RU"/>
        </w:rPr>
        <w:tab/>
      </w:r>
      <w:r w:rsidRPr="00027E76">
        <w:rPr>
          <w:rFonts w:ascii="Times New Roman" w:eastAsia="Times New Roman" w:hAnsi="Times New Roman"/>
          <w:color w:val="000000"/>
          <w:sz w:val="24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275FC8" w:rsidRPr="00027E76" w:rsidRDefault="00F60307">
      <w:pPr>
        <w:autoSpaceDE w:val="0"/>
        <w:autoSpaceDN w:val="0"/>
        <w:spacing w:before="262" w:after="0" w:line="230" w:lineRule="auto"/>
        <w:rPr>
          <w:lang w:val="ru-RU"/>
        </w:rPr>
      </w:pPr>
      <w:r w:rsidRPr="00027E76">
        <w:rPr>
          <w:rFonts w:ascii="Times New Roman" w:eastAsia="Times New Roman" w:hAnsi="Times New Roman"/>
          <w:b/>
          <w:color w:val="000000"/>
          <w:sz w:val="24"/>
          <w:lang w:val="ru-RU"/>
        </w:rPr>
        <w:t>ПРЕДМЕТНЫЕ РЕЗУЛЬТАТЫ</w:t>
      </w:r>
    </w:p>
    <w:p w:rsidR="00275FC8" w:rsidRPr="00027E76" w:rsidRDefault="00F60307">
      <w:pPr>
        <w:autoSpaceDE w:val="0"/>
        <w:autoSpaceDN w:val="0"/>
        <w:spacing w:before="166" w:after="0"/>
        <w:ind w:firstLine="180"/>
        <w:rPr>
          <w:lang w:val="ru-RU"/>
        </w:rPr>
      </w:pPr>
      <w:r w:rsidRPr="00027E76">
        <w:rPr>
          <w:rFonts w:ascii="Times New Roman" w:eastAsia="Times New Roman" w:hAnsi="Times New Roman"/>
          <w:color w:val="000000"/>
          <w:sz w:val="24"/>
          <w:lang w:val="ru-RU"/>
        </w:rPr>
        <w:t>Предметные результаты сформулированы по годам обучения на основе модульного построения содержания в соответствии с Приложением № 8 к Федеральному государственному образовательному стандарту начального общего образования, утверждённому приказом Министерства</w:t>
      </w:r>
      <w:r w:rsidRPr="00027E76">
        <w:rPr>
          <w:rFonts w:ascii="Times New Roman" w:eastAsia="Times New Roman" w:hAnsi="Times New Roman"/>
          <w:color w:val="000000"/>
          <w:sz w:val="24"/>
          <w:lang w:val="ru-RU"/>
        </w:rPr>
        <w:t xml:space="preserve"> просвещения Российской Федерации.</w:t>
      </w:r>
    </w:p>
    <w:p w:rsidR="00275FC8" w:rsidRPr="00027E76" w:rsidRDefault="00F60307">
      <w:pPr>
        <w:autoSpaceDE w:val="0"/>
        <w:autoSpaceDN w:val="0"/>
        <w:spacing w:before="190" w:after="0" w:line="262" w:lineRule="auto"/>
        <w:ind w:left="180" w:right="720"/>
        <w:rPr>
          <w:lang w:val="ru-RU"/>
        </w:rPr>
      </w:pPr>
      <w:r w:rsidRPr="00027E76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«Графика»</w:t>
      </w:r>
      <w:r w:rsidRPr="00027E76">
        <w:rPr>
          <w:lang w:val="ru-RU"/>
        </w:rPr>
        <w:br/>
      </w:r>
      <w:r w:rsidRPr="00027E76">
        <w:rPr>
          <w:rFonts w:ascii="Times New Roman" w:eastAsia="Times New Roman" w:hAnsi="Times New Roman"/>
          <w:color w:val="000000"/>
          <w:sz w:val="24"/>
          <w:lang w:val="ru-RU"/>
        </w:rPr>
        <w:t>Осваивать навыки применения свойств простых графических материалов в самостоятельной</w:t>
      </w:r>
    </w:p>
    <w:p w:rsidR="00275FC8" w:rsidRPr="00027E76" w:rsidRDefault="00275FC8">
      <w:pPr>
        <w:rPr>
          <w:lang w:val="ru-RU"/>
        </w:rPr>
        <w:sectPr w:rsidR="00275FC8" w:rsidRPr="00027E76">
          <w:pgSz w:w="11900" w:h="16840"/>
          <w:pgMar w:top="298" w:right="668" w:bottom="438" w:left="666" w:header="720" w:footer="720" w:gutter="0"/>
          <w:cols w:space="720" w:equalWidth="0">
            <w:col w:w="10566" w:space="0"/>
          </w:cols>
          <w:docGrid w:linePitch="360"/>
        </w:sectPr>
      </w:pPr>
    </w:p>
    <w:p w:rsidR="00275FC8" w:rsidRPr="00027E76" w:rsidRDefault="00275FC8">
      <w:pPr>
        <w:autoSpaceDE w:val="0"/>
        <w:autoSpaceDN w:val="0"/>
        <w:spacing w:after="66" w:line="220" w:lineRule="exact"/>
        <w:rPr>
          <w:lang w:val="ru-RU"/>
        </w:rPr>
      </w:pPr>
    </w:p>
    <w:p w:rsidR="00275FC8" w:rsidRPr="00027E76" w:rsidRDefault="00F60307">
      <w:pPr>
        <w:autoSpaceDE w:val="0"/>
        <w:autoSpaceDN w:val="0"/>
        <w:spacing w:after="0" w:line="230" w:lineRule="auto"/>
        <w:rPr>
          <w:lang w:val="ru-RU"/>
        </w:rPr>
      </w:pPr>
      <w:r w:rsidRPr="00027E76">
        <w:rPr>
          <w:rFonts w:ascii="Times New Roman" w:eastAsia="Times New Roman" w:hAnsi="Times New Roman"/>
          <w:color w:val="000000"/>
          <w:sz w:val="24"/>
          <w:lang w:val="ru-RU"/>
        </w:rPr>
        <w:t>творческой работе в условиях урока.</w:t>
      </w:r>
    </w:p>
    <w:p w:rsidR="00275FC8" w:rsidRPr="00027E76" w:rsidRDefault="00F60307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027E76">
        <w:rPr>
          <w:lang w:val="ru-RU"/>
        </w:rPr>
        <w:tab/>
      </w:r>
      <w:r w:rsidRPr="00027E76">
        <w:rPr>
          <w:rFonts w:ascii="Times New Roman" w:eastAsia="Times New Roman" w:hAnsi="Times New Roman"/>
          <w:color w:val="000000"/>
          <w:sz w:val="24"/>
          <w:lang w:val="ru-RU"/>
        </w:rPr>
        <w:t>Приобретать первич</w:t>
      </w:r>
      <w:r w:rsidRPr="00027E76">
        <w:rPr>
          <w:rFonts w:ascii="Times New Roman" w:eastAsia="Times New Roman" w:hAnsi="Times New Roman"/>
          <w:color w:val="000000"/>
          <w:sz w:val="24"/>
          <w:lang w:val="ru-RU"/>
        </w:rPr>
        <w:t>ный опыт в создании графического рисунка на основе знакомства со средствами изобразительного языка.</w:t>
      </w:r>
    </w:p>
    <w:p w:rsidR="00275FC8" w:rsidRPr="00027E76" w:rsidRDefault="00F60307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027E76">
        <w:rPr>
          <w:lang w:val="ru-RU"/>
        </w:rPr>
        <w:tab/>
      </w:r>
      <w:r w:rsidRPr="00027E76">
        <w:rPr>
          <w:rFonts w:ascii="Times New Roman" w:eastAsia="Times New Roman" w:hAnsi="Times New Roman"/>
          <w:color w:val="000000"/>
          <w:sz w:val="24"/>
          <w:lang w:val="ru-RU"/>
        </w:rP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 w:rsidR="00275FC8" w:rsidRPr="00027E76" w:rsidRDefault="00F60307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027E76">
        <w:rPr>
          <w:rFonts w:ascii="Times New Roman" w:eastAsia="Times New Roman" w:hAnsi="Times New Roman"/>
          <w:color w:val="000000"/>
          <w:sz w:val="24"/>
          <w:lang w:val="ru-RU"/>
        </w:rPr>
        <w:t>Приобретать опыт с</w:t>
      </w:r>
      <w:r w:rsidRPr="00027E76">
        <w:rPr>
          <w:rFonts w:ascii="Times New Roman" w:eastAsia="Times New Roman" w:hAnsi="Times New Roman"/>
          <w:color w:val="000000"/>
          <w:sz w:val="24"/>
          <w:lang w:val="ru-RU"/>
        </w:rPr>
        <w:t>оздания рисунка простого (плоского) предмета с натуры.</w:t>
      </w:r>
    </w:p>
    <w:p w:rsidR="00275FC8" w:rsidRPr="00027E76" w:rsidRDefault="00F60307">
      <w:pPr>
        <w:tabs>
          <w:tab w:val="left" w:pos="180"/>
        </w:tabs>
        <w:autoSpaceDE w:val="0"/>
        <w:autoSpaceDN w:val="0"/>
        <w:spacing w:before="70" w:after="0" w:line="262" w:lineRule="auto"/>
        <w:ind w:right="1008"/>
        <w:rPr>
          <w:lang w:val="ru-RU"/>
        </w:rPr>
      </w:pPr>
      <w:r w:rsidRPr="00027E76">
        <w:rPr>
          <w:lang w:val="ru-RU"/>
        </w:rPr>
        <w:tab/>
      </w:r>
      <w:r w:rsidRPr="00027E76">
        <w:rPr>
          <w:rFonts w:ascii="Times New Roman" w:eastAsia="Times New Roman" w:hAnsi="Times New Roman"/>
          <w:color w:val="000000"/>
          <w:sz w:val="24"/>
          <w:lang w:val="ru-RU"/>
        </w:rPr>
        <w:t>Учиться анализировать соотношения пропорций, визуально сравнивать пространственные величины.</w:t>
      </w:r>
    </w:p>
    <w:p w:rsidR="00275FC8" w:rsidRPr="00027E76" w:rsidRDefault="00F60307">
      <w:pPr>
        <w:tabs>
          <w:tab w:val="left" w:pos="180"/>
        </w:tabs>
        <w:autoSpaceDE w:val="0"/>
        <w:autoSpaceDN w:val="0"/>
        <w:spacing w:before="70" w:after="0" w:line="271" w:lineRule="auto"/>
        <w:rPr>
          <w:lang w:val="ru-RU"/>
        </w:rPr>
      </w:pPr>
      <w:r w:rsidRPr="00027E76">
        <w:rPr>
          <w:lang w:val="ru-RU"/>
        </w:rPr>
        <w:tab/>
      </w:r>
      <w:r w:rsidRPr="00027E76">
        <w:rPr>
          <w:rFonts w:ascii="Times New Roman" w:eastAsia="Times New Roman" w:hAnsi="Times New Roman"/>
          <w:color w:val="000000"/>
          <w:sz w:val="24"/>
          <w:lang w:val="ru-RU"/>
        </w:rPr>
        <w:t xml:space="preserve">Приобретать первичные знания и навыки композиционного расположения изображения на листе. </w:t>
      </w:r>
      <w:r w:rsidRPr="00027E76">
        <w:rPr>
          <w:lang w:val="ru-RU"/>
        </w:rPr>
        <w:tab/>
      </w:r>
      <w:r w:rsidRPr="00027E76">
        <w:rPr>
          <w:rFonts w:ascii="Times New Roman" w:eastAsia="Times New Roman" w:hAnsi="Times New Roman"/>
          <w:color w:val="000000"/>
          <w:sz w:val="24"/>
          <w:lang w:val="ru-RU"/>
        </w:rPr>
        <w:t>Уметь выбирать в</w:t>
      </w:r>
      <w:r w:rsidRPr="00027E76">
        <w:rPr>
          <w:rFonts w:ascii="Times New Roman" w:eastAsia="Times New Roman" w:hAnsi="Times New Roman"/>
          <w:color w:val="000000"/>
          <w:sz w:val="24"/>
          <w:lang w:val="ru-RU"/>
        </w:rPr>
        <w:t>ертикальный или горизонтальный формат листа для выполнения соответствующих задач рисунка.</w:t>
      </w:r>
    </w:p>
    <w:p w:rsidR="00275FC8" w:rsidRPr="00027E76" w:rsidRDefault="00F60307">
      <w:pPr>
        <w:tabs>
          <w:tab w:val="left" w:pos="180"/>
        </w:tabs>
        <w:autoSpaceDE w:val="0"/>
        <w:autoSpaceDN w:val="0"/>
        <w:spacing w:before="72" w:after="0" w:line="262" w:lineRule="auto"/>
        <w:ind w:right="1008"/>
        <w:rPr>
          <w:lang w:val="ru-RU"/>
        </w:rPr>
      </w:pPr>
      <w:r w:rsidRPr="00027E76">
        <w:rPr>
          <w:lang w:val="ru-RU"/>
        </w:rPr>
        <w:tab/>
      </w:r>
      <w:r w:rsidRPr="00027E76">
        <w:rPr>
          <w:rFonts w:ascii="Times New Roman" w:eastAsia="Times New Roman" w:hAnsi="Times New Roman"/>
          <w:color w:val="000000"/>
          <w:sz w:val="24"/>
          <w:lang w:val="ru-RU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 w:rsidR="00275FC8" w:rsidRPr="00027E76" w:rsidRDefault="00F60307">
      <w:pPr>
        <w:autoSpaceDE w:val="0"/>
        <w:autoSpaceDN w:val="0"/>
        <w:spacing w:before="70" w:after="0" w:line="271" w:lineRule="auto"/>
        <w:ind w:right="720" w:firstLine="180"/>
        <w:rPr>
          <w:lang w:val="ru-RU"/>
        </w:rPr>
      </w:pPr>
      <w:r w:rsidRPr="00027E76">
        <w:rPr>
          <w:rFonts w:ascii="Times New Roman" w:eastAsia="Times New Roman" w:hAnsi="Times New Roman"/>
          <w:color w:val="000000"/>
          <w:sz w:val="24"/>
          <w:lang w:val="ru-RU"/>
        </w:rPr>
        <w:t>Уметь обсуждать 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 w:rsidR="00275FC8" w:rsidRPr="00027E76" w:rsidRDefault="00F60307">
      <w:pPr>
        <w:autoSpaceDE w:val="0"/>
        <w:autoSpaceDN w:val="0"/>
        <w:spacing w:before="190" w:after="0" w:line="262" w:lineRule="auto"/>
        <w:ind w:left="180" w:right="3888"/>
        <w:rPr>
          <w:lang w:val="ru-RU"/>
        </w:rPr>
      </w:pPr>
      <w:r w:rsidRPr="00027E76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«Живопис</w:t>
      </w:r>
      <w:r w:rsidRPr="00027E76">
        <w:rPr>
          <w:rFonts w:ascii="Times New Roman" w:eastAsia="Times New Roman" w:hAnsi="Times New Roman"/>
          <w:b/>
          <w:color w:val="000000"/>
          <w:sz w:val="24"/>
          <w:lang w:val="ru-RU"/>
        </w:rPr>
        <w:t>ь»</w:t>
      </w:r>
      <w:r w:rsidRPr="00027E76">
        <w:rPr>
          <w:lang w:val="ru-RU"/>
        </w:rPr>
        <w:br/>
      </w:r>
      <w:r w:rsidRPr="00027E76">
        <w:rPr>
          <w:rFonts w:ascii="Times New Roman" w:eastAsia="Times New Roman" w:hAnsi="Times New Roman"/>
          <w:color w:val="000000"/>
          <w:sz w:val="24"/>
          <w:lang w:val="ru-RU"/>
        </w:rPr>
        <w:t>Осваивать навыки работы красками «гуашь» в условиях урока.</w:t>
      </w:r>
    </w:p>
    <w:p w:rsidR="00275FC8" w:rsidRPr="00027E76" w:rsidRDefault="00F60307">
      <w:pPr>
        <w:tabs>
          <w:tab w:val="left" w:pos="180"/>
        </w:tabs>
        <w:autoSpaceDE w:val="0"/>
        <w:autoSpaceDN w:val="0"/>
        <w:spacing w:before="70" w:after="0" w:line="262" w:lineRule="auto"/>
        <w:ind w:right="288"/>
        <w:rPr>
          <w:lang w:val="ru-RU"/>
        </w:rPr>
      </w:pPr>
      <w:r w:rsidRPr="00027E76">
        <w:rPr>
          <w:lang w:val="ru-RU"/>
        </w:rPr>
        <w:tab/>
      </w:r>
      <w:r w:rsidRPr="00027E76">
        <w:rPr>
          <w:rFonts w:ascii="Times New Roman" w:eastAsia="Times New Roman" w:hAnsi="Times New Roman"/>
          <w:color w:val="000000"/>
          <w:sz w:val="24"/>
          <w:lang w:val="ru-RU"/>
        </w:rPr>
        <w:t>Знать три основных цвета; обсуждать и называть ассоциативные представления, которые рождает каждый цвет.</w:t>
      </w:r>
    </w:p>
    <w:p w:rsidR="00275FC8" w:rsidRPr="00027E76" w:rsidRDefault="00F60307">
      <w:pPr>
        <w:tabs>
          <w:tab w:val="left" w:pos="180"/>
        </w:tabs>
        <w:autoSpaceDE w:val="0"/>
        <w:autoSpaceDN w:val="0"/>
        <w:spacing w:before="70" w:after="0" w:line="262" w:lineRule="auto"/>
        <w:ind w:right="288"/>
        <w:rPr>
          <w:lang w:val="ru-RU"/>
        </w:rPr>
      </w:pPr>
      <w:r w:rsidRPr="00027E76">
        <w:rPr>
          <w:lang w:val="ru-RU"/>
        </w:rPr>
        <w:tab/>
      </w:r>
      <w:r w:rsidRPr="00027E76">
        <w:rPr>
          <w:rFonts w:ascii="Times New Roman" w:eastAsia="Times New Roman" w:hAnsi="Times New Roman"/>
          <w:color w:val="000000"/>
          <w:sz w:val="24"/>
          <w:lang w:val="ru-RU"/>
        </w:rPr>
        <w:t>Осознавать эмоциональное звучание цвета и уметь формулировать своё мнение с опорой на о</w:t>
      </w:r>
      <w:r w:rsidRPr="00027E76">
        <w:rPr>
          <w:rFonts w:ascii="Times New Roman" w:eastAsia="Times New Roman" w:hAnsi="Times New Roman"/>
          <w:color w:val="000000"/>
          <w:sz w:val="24"/>
          <w:lang w:val="ru-RU"/>
        </w:rPr>
        <w:t>пыт жизненных ассоциаций.</w:t>
      </w:r>
    </w:p>
    <w:p w:rsidR="00275FC8" w:rsidRPr="00027E76" w:rsidRDefault="00F60307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027E76">
        <w:rPr>
          <w:lang w:val="ru-RU"/>
        </w:rPr>
        <w:tab/>
      </w:r>
      <w:r w:rsidRPr="00027E76">
        <w:rPr>
          <w:rFonts w:ascii="Times New Roman" w:eastAsia="Times New Roman" w:hAnsi="Times New Roman"/>
          <w:color w:val="000000"/>
          <w:sz w:val="24"/>
          <w:lang w:val="ru-RU"/>
        </w:rPr>
        <w:t>Приобретать опыт экспериментирования, исследования результатов смешения красок и получения нового цвета.</w:t>
      </w:r>
    </w:p>
    <w:p w:rsidR="00275FC8" w:rsidRPr="00027E76" w:rsidRDefault="00F60307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027E76">
        <w:rPr>
          <w:lang w:val="ru-RU"/>
        </w:rPr>
        <w:tab/>
      </w:r>
      <w:r w:rsidRPr="00027E76">
        <w:rPr>
          <w:rFonts w:ascii="Times New Roman" w:eastAsia="Times New Roman" w:hAnsi="Times New Roman"/>
          <w:color w:val="000000"/>
          <w:sz w:val="24"/>
          <w:lang w:val="ru-RU"/>
        </w:rPr>
        <w:t>Вести творческую работу на заданную тему с опорой на зрительные впечатления, организованные педагогом.</w:t>
      </w:r>
    </w:p>
    <w:p w:rsidR="00275FC8" w:rsidRPr="00027E76" w:rsidRDefault="00F60307">
      <w:pPr>
        <w:tabs>
          <w:tab w:val="left" w:pos="180"/>
        </w:tabs>
        <w:autoSpaceDE w:val="0"/>
        <w:autoSpaceDN w:val="0"/>
        <w:spacing w:before="190" w:after="0" w:line="271" w:lineRule="auto"/>
        <w:ind w:right="144"/>
        <w:rPr>
          <w:lang w:val="ru-RU"/>
        </w:rPr>
      </w:pPr>
      <w:r w:rsidRPr="00027E76">
        <w:rPr>
          <w:lang w:val="ru-RU"/>
        </w:rPr>
        <w:tab/>
      </w:r>
      <w:r w:rsidRPr="00027E76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«Скульптура»</w:t>
      </w:r>
      <w:r w:rsidRPr="00027E76">
        <w:rPr>
          <w:lang w:val="ru-RU"/>
        </w:rPr>
        <w:br/>
      </w:r>
      <w:r w:rsidRPr="00027E76">
        <w:rPr>
          <w:lang w:val="ru-RU"/>
        </w:rPr>
        <w:tab/>
      </w:r>
      <w:r w:rsidRPr="00027E76">
        <w:rPr>
          <w:rFonts w:ascii="Times New Roman" w:eastAsia="Times New Roman" w:hAnsi="Times New Roman"/>
          <w:color w:val="000000"/>
          <w:sz w:val="24"/>
          <w:lang w:val="ru-RU"/>
        </w:rPr>
        <w:t>Приобретать опыт аналитического наблюдения, поиска выразительных образных объёмных форм в природе (облака, камни, коряги, формы плодов и др.).</w:t>
      </w:r>
    </w:p>
    <w:p w:rsidR="00275FC8" w:rsidRPr="00027E76" w:rsidRDefault="00F60307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027E76">
        <w:rPr>
          <w:lang w:val="ru-RU"/>
        </w:rPr>
        <w:tab/>
      </w:r>
      <w:r w:rsidRPr="00027E76">
        <w:rPr>
          <w:rFonts w:ascii="Times New Roman" w:eastAsia="Times New Roman" w:hAnsi="Times New Roman"/>
          <w:color w:val="000000"/>
          <w:sz w:val="24"/>
          <w:lang w:val="ru-RU"/>
        </w:rPr>
        <w:t>Осваивать первичные приёмы лепки из пластилина, приобретать представления о целостной форме в объёмном изображ</w:t>
      </w:r>
      <w:r w:rsidRPr="00027E76">
        <w:rPr>
          <w:rFonts w:ascii="Times New Roman" w:eastAsia="Times New Roman" w:hAnsi="Times New Roman"/>
          <w:color w:val="000000"/>
          <w:sz w:val="24"/>
          <w:lang w:val="ru-RU"/>
        </w:rPr>
        <w:t>ении.</w:t>
      </w:r>
    </w:p>
    <w:p w:rsidR="00275FC8" w:rsidRPr="00027E76" w:rsidRDefault="00F60307">
      <w:pPr>
        <w:tabs>
          <w:tab w:val="left" w:pos="180"/>
        </w:tabs>
        <w:autoSpaceDE w:val="0"/>
        <w:autoSpaceDN w:val="0"/>
        <w:spacing w:before="72" w:after="0" w:line="262" w:lineRule="auto"/>
        <w:rPr>
          <w:lang w:val="ru-RU"/>
        </w:rPr>
      </w:pPr>
      <w:r w:rsidRPr="00027E76">
        <w:rPr>
          <w:lang w:val="ru-RU"/>
        </w:rPr>
        <w:tab/>
      </w:r>
      <w:r w:rsidRPr="00027E76">
        <w:rPr>
          <w:rFonts w:ascii="Times New Roman" w:eastAsia="Times New Roman" w:hAnsi="Times New Roman"/>
          <w:color w:val="000000"/>
          <w:sz w:val="24"/>
          <w:lang w:val="ru-RU"/>
        </w:rPr>
        <w:t xml:space="preserve">Овладевать первичными навыками </w:t>
      </w:r>
      <w:proofErr w:type="spellStart"/>
      <w:r w:rsidRPr="00027E76">
        <w:rPr>
          <w:rFonts w:ascii="Times New Roman" w:eastAsia="Times New Roman" w:hAnsi="Times New Roman"/>
          <w:color w:val="000000"/>
          <w:sz w:val="24"/>
          <w:lang w:val="ru-RU"/>
        </w:rPr>
        <w:t>бумагопластики</w:t>
      </w:r>
      <w:proofErr w:type="spellEnd"/>
      <w:r w:rsidRPr="00027E76">
        <w:rPr>
          <w:rFonts w:ascii="Times New Roman" w:eastAsia="Times New Roman" w:hAnsi="Times New Roman"/>
          <w:color w:val="000000"/>
          <w:sz w:val="24"/>
          <w:lang w:val="ru-RU"/>
        </w:rPr>
        <w:t xml:space="preserve"> — создания объёмных форм из бумаги путём её складывания, надрезания, закручивания и др.</w:t>
      </w:r>
    </w:p>
    <w:p w:rsidR="00275FC8" w:rsidRPr="00027E76" w:rsidRDefault="00F60307">
      <w:pPr>
        <w:tabs>
          <w:tab w:val="left" w:pos="180"/>
        </w:tabs>
        <w:autoSpaceDE w:val="0"/>
        <w:autoSpaceDN w:val="0"/>
        <w:spacing w:before="190" w:after="0"/>
        <w:ind w:right="576"/>
        <w:rPr>
          <w:lang w:val="ru-RU"/>
        </w:rPr>
      </w:pPr>
      <w:r w:rsidRPr="00027E76">
        <w:rPr>
          <w:lang w:val="ru-RU"/>
        </w:rPr>
        <w:tab/>
      </w:r>
      <w:r w:rsidRPr="00027E76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«Декоративно-прикладное искусство»</w:t>
      </w:r>
      <w:r w:rsidRPr="00027E76">
        <w:rPr>
          <w:lang w:val="ru-RU"/>
        </w:rPr>
        <w:br/>
      </w:r>
      <w:r w:rsidRPr="00027E76">
        <w:rPr>
          <w:lang w:val="ru-RU"/>
        </w:rPr>
        <w:tab/>
      </w:r>
      <w:r w:rsidRPr="00027E76">
        <w:rPr>
          <w:rFonts w:ascii="Times New Roman" w:eastAsia="Times New Roman" w:hAnsi="Times New Roman"/>
          <w:color w:val="000000"/>
          <w:sz w:val="24"/>
          <w:lang w:val="ru-RU"/>
        </w:rPr>
        <w:t>Уметь рассматривать и эстетически характеризовать различные примеры узо</w:t>
      </w:r>
      <w:r w:rsidRPr="00027E76">
        <w:rPr>
          <w:rFonts w:ascii="Times New Roman" w:eastAsia="Times New Roman" w:hAnsi="Times New Roman"/>
          <w:color w:val="000000"/>
          <w:sz w:val="24"/>
          <w:lang w:val="ru-RU"/>
        </w:rPr>
        <w:t>ров в природе (в условиях урока на основе фотографий); приводить примеры, сопоставлять и искать ассоциации с орнаментами в произведениях декоративно-прикладного искусства.</w:t>
      </w:r>
    </w:p>
    <w:p w:rsidR="00275FC8" w:rsidRPr="00027E76" w:rsidRDefault="00F60307">
      <w:pPr>
        <w:tabs>
          <w:tab w:val="left" w:pos="180"/>
        </w:tabs>
        <w:autoSpaceDE w:val="0"/>
        <w:autoSpaceDN w:val="0"/>
        <w:spacing w:before="70" w:after="0" w:line="262" w:lineRule="auto"/>
        <w:ind w:right="1008"/>
        <w:rPr>
          <w:lang w:val="ru-RU"/>
        </w:rPr>
      </w:pPr>
      <w:r w:rsidRPr="00027E76">
        <w:rPr>
          <w:lang w:val="ru-RU"/>
        </w:rPr>
        <w:tab/>
      </w:r>
      <w:r w:rsidRPr="00027E76">
        <w:rPr>
          <w:rFonts w:ascii="Times New Roman" w:eastAsia="Times New Roman" w:hAnsi="Times New Roman"/>
          <w:color w:val="000000"/>
          <w:sz w:val="24"/>
          <w:lang w:val="ru-RU"/>
        </w:rPr>
        <w:t>Различать виды орнаментов по изобразительным мотивам: растительные, геометрические, анималистические.</w:t>
      </w:r>
    </w:p>
    <w:p w:rsidR="00275FC8" w:rsidRPr="00027E76" w:rsidRDefault="00F60307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027E76">
        <w:rPr>
          <w:rFonts w:ascii="Times New Roman" w:eastAsia="Times New Roman" w:hAnsi="Times New Roman"/>
          <w:color w:val="000000"/>
          <w:sz w:val="24"/>
          <w:lang w:val="ru-RU"/>
        </w:rPr>
        <w:t>Учиться использовать правила симметрии в своей художественной деятельности.</w:t>
      </w:r>
    </w:p>
    <w:p w:rsidR="00275FC8" w:rsidRPr="00027E76" w:rsidRDefault="00F60307">
      <w:pPr>
        <w:tabs>
          <w:tab w:val="left" w:pos="180"/>
        </w:tabs>
        <w:autoSpaceDE w:val="0"/>
        <w:autoSpaceDN w:val="0"/>
        <w:spacing w:before="70" w:after="0" w:line="262" w:lineRule="auto"/>
        <w:ind w:right="1152"/>
        <w:rPr>
          <w:lang w:val="ru-RU"/>
        </w:rPr>
      </w:pPr>
      <w:r w:rsidRPr="00027E76">
        <w:rPr>
          <w:lang w:val="ru-RU"/>
        </w:rPr>
        <w:tab/>
      </w:r>
      <w:r w:rsidRPr="00027E76">
        <w:rPr>
          <w:rFonts w:ascii="Times New Roman" w:eastAsia="Times New Roman" w:hAnsi="Times New Roman"/>
          <w:color w:val="000000"/>
          <w:sz w:val="24"/>
          <w:lang w:val="ru-RU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 w:rsidR="00275FC8" w:rsidRPr="00027E76" w:rsidRDefault="00F60307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027E76">
        <w:rPr>
          <w:rFonts w:ascii="Times New Roman" w:eastAsia="Times New Roman" w:hAnsi="Times New Roman"/>
          <w:color w:val="000000"/>
          <w:sz w:val="24"/>
          <w:lang w:val="ru-RU"/>
        </w:rPr>
        <w:t>Приобретать знания о значении и назначении украшений в жизни людей.</w:t>
      </w:r>
    </w:p>
    <w:p w:rsidR="00275FC8" w:rsidRPr="00027E76" w:rsidRDefault="00F60307">
      <w:pPr>
        <w:tabs>
          <w:tab w:val="left" w:pos="180"/>
        </w:tabs>
        <w:autoSpaceDE w:val="0"/>
        <w:autoSpaceDN w:val="0"/>
        <w:spacing w:before="70" w:after="0" w:line="262" w:lineRule="auto"/>
        <w:ind w:right="720"/>
        <w:rPr>
          <w:lang w:val="ru-RU"/>
        </w:rPr>
      </w:pPr>
      <w:r w:rsidRPr="00027E76">
        <w:rPr>
          <w:lang w:val="ru-RU"/>
        </w:rPr>
        <w:tab/>
      </w:r>
      <w:r w:rsidRPr="00027E76">
        <w:rPr>
          <w:rFonts w:ascii="Times New Roman" w:eastAsia="Times New Roman" w:hAnsi="Times New Roman"/>
          <w:color w:val="000000"/>
          <w:sz w:val="24"/>
          <w:lang w:val="ru-RU"/>
        </w:rPr>
        <w:t>Приобретать представления о глиняных игрушках отечественных народных худож</w:t>
      </w:r>
      <w:r w:rsidRPr="00027E76">
        <w:rPr>
          <w:rFonts w:ascii="Times New Roman" w:eastAsia="Times New Roman" w:hAnsi="Times New Roman"/>
          <w:color w:val="000000"/>
          <w:sz w:val="24"/>
          <w:lang w:val="ru-RU"/>
        </w:rPr>
        <w:t xml:space="preserve">ественных промыслов (дымковская, </w:t>
      </w:r>
      <w:proofErr w:type="spellStart"/>
      <w:r w:rsidRPr="00027E76">
        <w:rPr>
          <w:rFonts w:ascii="Times New Roman" w:eastAsia="Times New Roman" w:hAnsi="Times New Roman"/>
          <w:color w:val="000000"/>
          <w:sz w:val="24"/>
          <w:lang w:val="ru-RU"/>
        </w:rPr>
        <w:t>каргопольская</w:t>
      </w:r>
      <w:proofErr w:type="spellEnd"/>
      <w:r w:rsidRPr="00027E76">
        <w:rPr>
          <w:rFonts w:ascii="Times New Roman" w:eastAsia="Times New Roman" w:hAnsi="Times New Roman"/>
          <w:color w:val="000000"/>
          <w:sz w:val="24"/>
          <w:lang w:val="ru-RU"/>
        </w:rPr>
        <w:t xml:space="preserve"> игрушки или по выбору учителя с учётом местных</w:t>
      </w:r>
    </w:p>
    <w:p w:rsidR="00275FC8" w:rsidRPr="00027E76" w:rsidRDefault="00275FC8">
      <w:pPr>
        <w:rPr>
          <w:lang w:val="ru-RU"/>
        </w:rPr>
        <w:sectPr w:rsidR="00275FC8" w:rsidRPr="00027E76">
          <w:pgSz w:w="11900" w:h="16840"/>
          <w:pgMar w:top="286" w:right="642" w:bottom="428" w:left="666" w:header="720" w:footer="720" w:gutter="0"/>
          <w:cols w:space="720" w:equalWidth="0">
            <w:col w:w="10592" w:space="0"/>
          </w:cols>
          <w:docGrid w:linePitch="360"/>
        </w:sectPr>
      </w:pPr>
    </w:p>
    <w:p w:rsidR="00275FC8" w:rsidRPr="00027E76" w:rsidRDefault="00275FC8">
      <w:pPr>
        <w:autoSpaceDE w:val="0"/>
        <w:autoSpaceDN w:val="0"/>
        <w:spacing w:after="66" w:line="220" w:lineRule="exact"/>
        <w:rPr>
          <w:lang w:val="ru-RU"/>
        </w:rPr>
      </w:pPr>
    </w:p>
    <w:p w:rsidR="00275FC8" w:rsidRPr="00027E76" w:rsidRDefault="00F60307">
      <w:pPr>
        <w:autoSpaceDE w:val="0"/>
        <w:autoSpaceDN w:val="0"/>
        <w:spacing w:after="0" w:line="262" w:lineRule="auto"/>
        <w:ind w:right="432"/>
        <w:rPr>
          <w:lang w:val="ru-RU"/>
        </w:rPr>
      </w:pPr>
      <w:r w:rsidRPr="00027E76">
        <w:rPr>
          <w:rFonts w:ascii="Times New Roman" w:eastAsia="Times New Roman" w:hAnsi="Times New Roman"/>
          <w:color w:val="000000"/>
          <w:sz w:val="24"/>
          <w:lang w:val="ru-RU"/>
        </w:rPr>
        <w:t>промыслов) и опыт практической художественной деятельности по мотивам игрушки выбранного пром</w:t>
      </w:r>
      <w:r w:rsidRPr="00027E76">
        <w:rPr>
          <w:rFonts w:ascii="Times New Roman" w:eastAsia="Times New Roman" w:hAnsi="Times New Roman"/>
          <w:color w:val="000000"/>
          <w:sz w:val="24"/>
          <w:lang w:val="ru-RU"/>
        </w:rPr>
        <w:t>ысла.</w:t>
      </w:r>
    </w:p>
    <w:p w:rsidR="00275FC8" w:rsidRPr="00027E76" w:rsidRDefault="00F60307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027E76">
        <w:rPr>
          <w:rFonts w:ascii="Times New Roman" w:eastAsia="Times New Roman" w:hAnsi="Times New Roman"/>
          <w:color w:val="000000"/>
          <w:sz w:val="24"/>
          <w:lang w:val="ru-RU"/>
        </w:rPr>
        <w:t>Иметь опыт и соответствующие возрасту навыки подготовки и оформления общего праздника.</w:t>
      </w:r>
    </w:p>
    <w:p w:rsidR="00275FC8" w:rsidRPr="00027E76" w:rsidRDefault="00F60307">
      <w:pPr>
        <w:tabs>
          <w:tab w:val="left" w:pos="180"/>
        </w:tabs>
        <w:autoSpaceDE w:val="0"/>
        <w:autoSpaceDN w:val="0"/>
        <w:spacing w:before="190" w:after="0"/>
        <w:ind w:right="144"/>
        <w:rPr>
          <w:lang w:val="ru-RU"/>
        </w:rPr>
      </w:pPr>
      <w:r w:rsidRPr="00027E76">
        <w:rPr>
          <w:lang w:val="ru-RU"/>
        </w:rPr>
        <w:tab/>
      </w:r>
      <w:r w:rsidRPr="00027E76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«Архитектура»</w:t>
      </w:r>
      <w:r w:rsidRPr="00027E76">
        <w:rPr>
          <w:lang w:val="ru-RU"/>
        </w:rPr>
        <w:br/>
      </w:r>
      <w:r w:rsidRPr="00027E76">
        <w:rPr>
          <w:lang w:val="ru-RU"/>
        </w:rPr>
        <w:tab/>
      </w:r>
      <w:r w:rsidRPr="00027E76">
        <w:rPr>
          <w:rFonts w:ascii="Times New Roman" w:eastAsia="Times New Roman" w:hAnsi="Times New Roman"/>
          <w:color w:val="000000"/>
          <w:sz w:val="24"/>
          <w:lang w:val="ru-RU"/>
        </w:rPr>
        <w:t>Рассматривать различные произведения архитектуры в окружающем мире (по фотографиям в условиях урока); анализировать и характеризовать особен</w:t>
      </w:r>
      <w:r w:rsidRPr="00027E76">
        <w:rPr>
          <w:rFonts w:ascii="Times New Roman" w:eastAsia="Times New Roman" w:hAnsi="Times New Roman"/>
          <w:color w:val="000000"/>
          <w:sz w:val="24"/>
          <w:lang w:val="ru-RU"/>
        </w:rPr>
        <w:t>ности и составные части рассматриваемых зданий.</w:t>
      </w:r>
    </w:p>
    <w:p w:rsidR="00275FC8" w:rsidRPr="00027E76" w:rsidRDefault="00F60307">
      <w:pPr>
        <w:tabs>
          <w:tab w:val="left" w:pos="180"/>
        </w:tabs>
        <w:autoSpaceDE w:val="0"/>
        <w:autoSpaceDN w:val="0"/>
        <w:spacing w:before="70" w:after="0" w:line="262" w:lineRule="auto"/>
        <w:ind w:right="432"/>
        <w:rPr>
          <w:lang w:val="ru-RU"/>
        </w:rPr>
      </w:pPr>
      <w:r w:rsidRPr="00027E76">
        <w:rPr>
          <w:lang w:val="ru-RU"/>
        </w:rPr>
        <w:tab/>
      </w:r>
      <w:r w:rsidRPr="00027E76">
        <w:rPr>
          <w:rFonts w:ascii="Times New Roman" w:eastAsia="Times New Roman" w:hAnsi="Times New Roman"/>
          <w:color w:val="000000"/>
          <w:sz w:val="24"/>
          <w:lang w:val="ru-RU"/>
        </w:rPr>
        <w:t>Осваивать приёмы конструирования из бумаги, складывания объёмных простых геометрических тел.</w:t>
      </w:r>
    </w:p>
    <w:p w:rsidR="00275FC8" w:rsidRPr="00027E76" w:rsidRDefault="00F60307">
      <w:pPr>
        <w:tabs>
          <w:tab w:val="left" w:pos="180"/>
        </w:tabs>
        <w:autoSpaceDE w:val="0"/>
        <w:autoSpaceDN w:val="0"/>
        <w:spacing w:before="72" w:after="0" w:line="262" w:lineRule="auto"/>
        <w:ind w:right="576"/>
        <w:rPr>
          <w:lang w:val="ru-RU"/>
        </w:rPr>
      </w:pPr>
      <w:r w:rsidRPr="00027E76">
        <w:rPr>
          <w:lang w:val="ru-RU"/>
        </w:rPr>
        <w:tab/>
      </w:r>
      <w:r w:rsidRPr="00027E76">
        <w:rPr>
          <w:rFonts w:ascii="Times New Roman" w:eastAsia="Times New Roman" w:hAnsi="Times New Roman"/>
          <w:color w:val="000000"/>
          <w:sz w:val="24"/>
          <w:lang w:val="ru-RU"/>
        </w:rPr>
        <w:t>Приобретать опыт пространственного макетирования (сказочный город) в форме коллективной игровой деятельности.</w:t>
      </w:r>
    </w:p>
    <w:p w:rsidR="00275FC8" w:rsidRPr="00027E76" w:rsidRDefault="00F60307">
      <w:pPr>
        <w:tabs>
          <w:tab w:val="left" w:pos="180"/>
        </w:tabs>
        <w:autoSpaceDE w:val="0"/>
        <w:autoSpaceDN w:val="0"/>
        <w:spacing w:before="72" w:after="0" w:line="262" w:lineRule="auto"/>
        <w:ind w:right="864"/>
        <w:rPr>
          <w:lang w:val="ru-RU"/>
        </w:rPr>
      </w:pPr>
      <w:r w:rsidRPr="00027E76">
        <w:rPr>
          <w:lang w:val="ru-RU"/>
        </w:rPr>
        <w:tab/>
      </w:r>
      <w:r w:rsidRPr="00027E76">
        <w:rPr>
          <w:rFonts w:ascii="Times New Roman" w:eastAsia="Times New Roman" w:hAnsi="Times New Roman"/>
          <w:color w:val="000000"/>
          <w:sz w:val="24"/>
          <w:lang w:val="ru-RU"/>
        </w:rPr>
        <w:t>Приобретать представления о конструктивной основе любого предмета и первичные навыки анализа его строения.</w:t>
      </w:r>
    </w:p>
    <w:p w:rsidR="00275FC8" w:rsidRPr="00027E76" w:rsidRDefault="00F60307">
      <w:pPr>
        <w:tabs>
          <w:tab w:val="left" w:pos="180"/>
        </w:tabs>
        <w:autoSpaceDE w:val="0"/>
        <w:autoSpaceDN w:val="0"/>
        <w:spacing w:before="190" w:after="0"/>
        <w:ind w:right="432"/>
        <w:rPr>
          <w:lang w:val="ru-RU"/>
        </w:rPr>
      </w:pPr>
      <w:r w:rsidRPr="00027E76">
        <w:rPr>
          <w:lang w:val="ru-RU"/>
        </w:rPr>
        <w:tab/>
      </w:r>
      <w:r w:rsidRPr="00027E76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«Восприятие произведений искусства»</w:t>
      </w:r>
      <w:r w:rsidRPr="00027E76">
        <w:rPr>
          <w:lang w:val="ru-RU"/>
        </w:rPr>
        <w:br/>
      </w:r>
      <w:r w:rsidRPr="00027E76">
        <w:rPr>
          <w:lang w:val="ru-RU"/>
        </w:rPr>
        <w:tab/>
      </w:r>
      <w:r w:rsidRPr="00027E76">
        <w:rPr>
          <w:rFonts w:ascii="Times New Roman" w:eastAsia="Times New Roman" w:hAnsi="Times New Roman"/>
          <w:color w:val="000000"/>
          <w:sz w:val="24"/>
          <w:lang w:val="ru-RU"/>
        </w:rPr>
        <w:t>Приобретать умения рассматривать, анализировать детские рисунки с позиций их содержания и сюжета, настро</w:t>
      </w:r>
      <w:r w:rsidRPr="00027E76">
        <w:rPr>
          <w:rFonts w:ascii="Times New Roman" w:eastAsia="Times New Roman" w:hAnsi="Times New Roman"/>
          <w:color w:val="000000"/>
          <w:sz w:val="24"/>
          <w:lang w:val="ru-RU"/>
        </w:rPr>
        <w:t>ения, композиции (расположения на листе), цвета, а также соответствия учебной задаче, поставленной учителем.</w:t>
      </w:r>
    </w:p>
    <w:p w:rsidR="00275FC8" w:rsidRPr="00027E76" w:rsidRDefault="00F60307">
      <w:pPr>
        <w:tabs>
          <w:tab w:val="left" w:pos="180"/>
        </w:tabs>
        <w:autoSpaceDE w:val="0"/>
        <w:autoSpaceDN w:val="0"/>
        <w:spacing w:before="70" w:after="0" w:line="262" w:lineRule="auto"/>
        <w:ind w:right="432"/>
        <w:rPr>
          <w:lang w:val="ru-RU"/>
        </w:rPr>
      </w:pPr>
      <w:r w:rsidRPr="00027E76">
        <w:rPr>
          <w:lang w:val="ru-RU"/>
        </w:rPr>
        <w:tab/>
      </w:r>
      <w:r w:rsidRPr="00027E76">
        <w:rPr>
          <w:rFonts w:ascii="Times New Roman" w:eastAsia="Times New Roman" w:hAnsi="Times New Roman"/>
          <w:color w:val="000000"/>
          <w:sz w:val="24"/>
          <w:lang w:val="ru-RU"/>
        </w:rPr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 w:rsidR="00275FC8" w:rsidRPr="00027E76" w:rsidRDefault="00F60307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027E76">
        <w:rPr>
          <w:lang w:val="ru-RU"/>
        </w:rPr>
        <w:tab/>
      </w:r>
      <w:r w:rsidRPr="00027E76">
        <w:rPr>
          <w:rFonts w:ascii="Times New Roman" w:eastAsia="Times New Roman" w:hAnsi="Times New Roman"/>
          <w:color w:val="000000"/>
          <w:sz w:val="24"/>
          <w:lang w:val="ru-RU"/>
        </w:rPr>
        <w:t>Прио</w:t>
      </w:r>
      <w:r w:rsidRPr="00027E76">
        <w:rPr>
          <w:rFonts w:ascii="Times New Roman" w:eastAsia="Times New Roman" w:hAnsi="Times New Roman"/>
          <w:color w:val="000000"/>
          <w:sz w:val="24"/>
          <w:lang w:val="ru-RU"/>
        </w:rPr>
        <w:t>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 w:rsidR="00275FC8" w:rsidRPr="00027E76" w:rsidRDefault="00F60307">
      <w:pPr>
        <w:tabs>
          <w:tab w:val="left" w:pos="180"/>
        </w:tabs>
        <w:autoSpaceDE w:val="0"/>
        <w:autoSpaceDN w:val="0"/>
        <w:spacing w:before="70" w:after="0" w:line="281" w:lineRule="auto"/>
        <w:rPr>
          <w:lang w:val="ru-RU"/>
        </w:rPr>
      </w:pPr>
      <w:r w:rsidRPr="00027E76">
        <w:rPr>
          <w:lang w:val="ru-RU"/>
        </w:rPr>
        <w:tab/>
      </w:r>
      <w:r w:rsidRPr="00027E76">
        <w:rPr>
          <w:rFonts w:ascii="Times New Roman" w:eastAsia="Times New Roman" w:hAnsi="Times New Roman"/>
          <w:color w:val="000000"/>
          <w:sz w:val="24"/>
          <w:lang w:val="ru-RU"/>
        </w:rPr>
        <w:t xml:space="preserve">Осваивать опыт эстетического восприятия и аналитического наблюдения архитектурных построек. </w:t>
      </w:r>
      <w:r w:rsidRPr="00027E76">
        <w:rPr>
          <w:lang w:val="ru-RU"/>
        </w:rPr>
        <w:tab/>
      </w:r>
      <w:r w:rsidRPr="00027E76">
        <w:rPr>
          <w:rFonts w:ascii="Times New Roman" w:eastAsia="Times New Roman" w:hAnsi="Times New Roman"/>
          <w:color w:val="000000"/>
          <w:sz w:val="24"/>
          <w:lang w:val="ru-RU"/>
        </w:rPr>
        <w:t>Осваивать о</w:t>
      </w:r>
      <w:r w:rsidRPr="00027E76">
        <w:rPr>
          <w:rFonts w:ascii="Times New Roman" w:eastAsia="Times New Roman" w:hAnsi="Times New Roman"/>
          <w:color w:val="000000"/>
          <w:sz w:val="24"/>
          <w:lang w:val="ru-RU"/>
        </w:rPr>
        <w:t>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 М. Васнецова, М. А. Врубеля и других художников по выбору учителя), а та</w:t>
      </w:r>
      <w:r w:rsidRPr="00027E76">
        <w:rPr>
          <w:rFonts w:ascii="Times New Roman" w:eastAsia="Times New Roman" w:hAnsi="Times New Roman"/>
          <w:color w:val="000000"/>
          <w:sz w:val="24"/>
          <w:lang w:val="ru-RU"/>
        </w:rPr>
        <w:t>кже произведений с ярко выраженным эмоциональным настроением (например, натюрморты В. Ван Гога или А. Матисса).</w:t>
      </w:r>
    </w:p>
    <w:p w:rsidR="00275FC8" w:rsidRPr="00027E76" w:rsidRDefault="00F60307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027E76">
        <w:rPr>
          <w:lang w:val="ru-RU"/>
        </w:rPr>
        <w:tab/>
      </w:r>
      <w:r w:rsidRPr="00027E76">
        <w:rPr>
          <w:rFonts w:ascii="Times New Roman" w:eastAsia="Times New Roman" w:hAnsi="Times New Roman"/>
          <w:color w:val="000000"/>
          <w:sz w:val="24"/>
          <w:lang w:val="ru-RU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:rsidR="00275FC8" w:rsidRPr="00027E76" w:rsidRDefault="00F60307">
      <w:pPr>
        <w:tabs>
          <w:tab w:val="left" w:pos="180"/>
        </w:tabs>
        <w:autoSpaceDE w:val="0"/>
        <w:autoSpaceDN w:val="0"/>
        <w:spacing w:before="190" w:after="0" w:line="271" w:lineRule="auto"/>
        <w:ind w:right="288"/>
        <w:rPr>
          <w:lang w:val="ru-RU"/>
        </w:rPr>
      </w:pPr>
      <w:r w:rsidRPr="00027E76">
        <w:rPr>
          <w:lang w:val="ru-RU"/>
        </w:rPr>
        <w:tab/>
      </w:r>
      <w:r w:rsidRPr="00027E76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«Азб</w:t>
      </w:r>
      <w:r w:rsidRPr="00027E76">
        <w:rPr>
          <w:rFonts w:ascii="Times New Roman" w:eastAsia="Times New Roman" w:hAnsi="Times New Roman"/>
          <w:b/>
          <w:color w:val="000000"/>
          <w:sz w:val="24"/>
          <w:lang w:val="ru-RU"/>
        </w:rPr>
        <w:t>ука цифровой графики»</w:t>
      </w:r>
      <w:r w:rsidRPr="00027E76">
        <w:rPr>
          <w:lang w:val="ru-RU"/>
        </w:rPr>
        <w:br/>
      </w:r>
      <w:r w:rsidRPr="00027E76">
        <w:rPr>
          <w:lang w:val="ru-RU"/>
        </w:rPr>
        <w:tab/>
      </w:r>
      <w:r w:rsidRPr="00027E76">
        <w:rPr>
          <w:rFonts w:ascii="Times New Roman" w:eastAsia="Times New Roman" w:hAnsi="Times New Roman"/>
          <w:color w:val="000000"/>
          <w:sz w:val="24"/>
          <w:lang w:val="ru-RU"/>
        </w:rPr>
        <w:t>Приобретать опыт создания фотографий с целью эстетического и целенаправленного наблюдения природы.</w:t>
      </w:r>
    </w:p>
    <w:p w:rsidR="00275FC8" w:rsidRPr="00027E76" w:rsidRDefault="00F60307">
      <w:pPr>
        <w:tabs>
          <w:tab w:val="left" w:pos="180"/>
        </w:tabs>
        <w:autoSpaceDE w:val="0"/>
        <w:autoSpaceDN w:val="0"/>
        <w:spacing w:before="72" w:after="0" w:line="262" w:lineRule="auto"/>
        <w:ind w:right="576"/>
        <w:rPr>
          <w:lang w:val="ru-RU"/>
        </w:rPr>
      </w:pPr>
      <w:r w:rsidRPr="00027E76">
        <w:rPr>
          <w:lang w:val="ru-RU"/>
        </w:rPr>
        <w:tab/>
      </w:r>
      <w:r w:rsidRPr="00027E76">
        <w:rPr>
          <w:rFonts w:ascii="Times New Roman" w:eastAsia="Times New Roman" w:hAnsi="Times New Roman"/>
          <w:color w:val="000000"/>
          <w:sz w:val="24"/>
          <w:lang w:val="ru-RU"/>
        </w:rPr>
        <w:t>Приобретать опыт обсуждения фотографий с точки зрения того, с какой целью сделан снимок, насколько значимо его содержание и какова ко</w:t>
      </w:r>
      <w:r w:rsidRPr="00027E76">
        <w:rPr>
          <w:rFonts w:ascii="Times New Roman" w:eastAsia="Times New Roman" w:hAnsi="Times New Roman"/>
          <w:color w:val="000000"/>
          <w:sz w:val="24"/>
          <w:lang w:val="ru-RU"/>
        </w:rPr>
        <w:t>мпозиция в кадре.</w:t>
      </w:r>
    </w:p>
    <w:p w:rsidR="00275FC8" w:rsidRPr="00027E76" w:rsidRDefault="00275FC8">
      <w:pPr>
        <w:rPr>
          <w:lang w:val="ru-RU"/>
        </w:rPr>
        <w:sectPr w:rsidR="00275FC8" w:rsidRPr="00027E76">
          <w:pgSz w:w="11900" w:h="16840"/>
          <w:pgMar w:top="286" w:right="648" w:bottom="1440" w:left="666" w:header="720" w:footer="720" w:gutter="0"/>
          <w:cols w:space="720" w:equalWidth="0">
            <w:col w:w="10586" w:space="0"/>
          </w:cols>
          <w:docGrid w:linePitch="360"/>
        </w:sectPr>
      </w:pPr>
    </w:p>
    <w:p w:rsidR="00275FC8" w:rsidRPr="00027E76" w:rsidRDefault="00275FC8">
      <w:pPr>
        <w:autoSpaceDE w:val="0"/>
        <w:autoSpaceDN w:val="0"/>
        <w:spacing w:after="64" w:line="220" w:lineRule="exact"/>
        <w:rPr>
          <w:lang w:val="ru-RU"/>
        </w:rPr>
      </w:pPr>
    </w:p>
    <w:p w:rsidR="00275FC8" w:rsidRDefault="00F60307">
      <w:pPr>
        <w:autoSpaceDE w:val="0"/>
        <w:autoSpaceDN w:val="0"/>
        <w:spacing w:after="258" w:line="233" w:lineRule="auto"/>
      </w:pPr>
      <w:r>
        <w:rPr>
          <w:rFonts w:ascii="Times New Roman" w:eastAsia="Times New Roman" w:hAnsi="Times New Roman"/>
          <w:b/>
          <w:color w:val="000000"/>
          <w:w w:val="101"/>
          <w:sz w:val="19"/>
        </w:rPr>
        <w:t xml:space="preserve">ТЕМАТИЧЕСКОЕ ПЛАНИРОВАНИЕ 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5572"/>
        <w:gridCol w:w="528"/>
        <w:gridCol w:w="1104"/>
        <w:gridCol w:w="1142"/>
        <w:gridCol w:w="864"/>
        <w:gridCol w:w="3362"/>
        <w:gridCol w:w="1080"/>
        <w:gridCol w:w="1382"/>
      </w:tblGrid>
      <w:tr w:rsidR="00275FC8">
        <w:trPr>
          <w:trHeight w:hRule="exact" w:val="348"/>
        </w:trPr>
        <w:tc>
          <w:tcPr>
            <w:tcW w:w="4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78" w:after="0" w:line="245" w:lineRule="auto"/>
              <w:ind w:right="144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п/п</w:t>
            </w:r>
          </w:p>
        </w:tc>
        <w:tc>
          <w:tcPr>
            <w:tcW w:w="55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Pr="00027E76" w:rsidRDefault="00F60307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027E76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Наименование разделов и тем программы</w:t>
            </w:r>
          </w:p>
        </w:tc>
        <w:tc>
          <w:tcPr>
            <w:tcW w:w="27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Количество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часов</w:t>
            </w:r>
            <w:proofErr w:type="spellEnd"/>
          </w:p>
        </w:tc>
        <w:tc>
          <w:tcPr>
            <w:tcW w:w="8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Дата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изучения</w:t>
            </w:r>
          </w:p>
        </w:tc>
        <w:tc>
          <w:tcPr>
            <w:tcW w:w="33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Виды деятельности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78" w:after="0" w:line="247" w:lineRule="auto"/>
              <w:ind w:left="72" w:right="288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Виды,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формы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контроля</w:t>
            </w:r>
          </w:p>
        </w:tc>
        <w:tc>
          <w:tcPr>
            <w:tcW w:w="13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78" w:after="0" w:line="25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Электронные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(цифровые)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образовательные ресурсы</w:t>
            </w:r>
          </w:p>
        </w:tc>
      </w:tr>
      <w:tr w:rsidR="00275FC8">
        <w:trPr>
          <w:trHeight w:hRule="exact" w:val="576"/>
        </w:trPr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FC8" w:rsidRDefault="00275FC8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FC8" w:rsidRDefault="00275FC8"/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всего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контрольные работы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практические работы</w:t>
            </w:r>
          </w:p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FC8" w:rsidRDefault="00275FC8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FC8" w:rsidRDefault="00275FC8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FC8" w:rsidRDefault="00275FC8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FC8" w:rsidRDefault="00275FC8"/>
        </w:tc>
      </w:tr>
      <w:tr w:rsidR="00275FC8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Модуль 1.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Восприятие произведений искусства</w:t>
            </w:r>
          </w:p>
        </w:tc>
      </w:tr>
      <w:tr w:rsidR="00275FC8">
        <w:trPr>
          <w:trHeight w:hRule="exact" w:val="734"/>
        </w:trPr>
        <w:tc>
          <w:tcPr>
            <w:tcW w:w="4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7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1.1.</w:t>
            </w:r>
          </w:p>
        </w:tc>
        <w:tc>
          <w:tcPr>
            <w:tcW w:w="557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Pr="00027E76" w:rsidRDefault="00F60307">
            <w:pPr>
              <w:autoSpaceDE w:val="0"/>
              <w:autoSpaceDN w:val="0"/>
              <w:spacing w:before="76" w:after="0" w:line="245" w:lineRule="auto"/>
              <w:ind w:left="72" w:right="144"/>
              <w:rPr>
                <w:lang w:val="ru-RU"/>
              </w:rPr>
            </w:pPr>
            <w:r w:rsidRPr="00027E76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Восприятие детских рисунков. Навыки восприятия произведений детского творчества и формирование зрительских умений.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7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05.09.2022</w:t>
            </w:r>
          </w:p>
        </w:tc>
        <w:tc>
          <w:tcPr>
            <w:tcW w:w="336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Pr="00027E76" w:rsidRDefault="00F60307">
            <w:pPr>
              <w:autoSpaceDE w:val="0"/>
              <w:autoSpaceDN w:val="0"/>
              <w:spacing w:before="76" w:after="0" w:line="250" w:lineRule="auto"/>
              <w:ind w:left="72" w:right="288"/>
              <w:rPr>
                <w:lang w:val="ru-RU"/>
              </w:rPr>
            </w:pPr>
            <w:r w:rsidRPr="00027E7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Наблюдать, рассматривать, анализировать детские рисунки с позиций их содержания и сюжета, настроения;</w:t>
            </w:r>
          </w:p>
        </w:tc>
        <w:tc>
          <w:tcPr>
            <w:tcW w:w="108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76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7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</w:t>
            </w:r>
          </w:p>
        </w:tc>
      </w:tr>
      <w:tr w:rsidR="00275FC8">
        <w:trPr>
          <w:trHeight w:hRule="exact" w:val="73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1.2.</w:t>
            </w:r>
          </w:p>
        </w:tc>
        <w:tc>
          <w:tcPr>
            <w:tcW w:w="5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76" w:after="0" w:line="245" w:lineRule="auto"/>
              <w:ind w:left="72" w:right="288"/>
            </w:pPr>
            <w:r w:rsidRPr="00027E76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Первые представления о композиции: на уровне образного восприятия.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Представление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о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различных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художественных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материалах.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12.09.2022</w:t>
            </w:r>
          </w:p>
        </w:tc>
        <w:tc>
          <w:tcPr>
            <w:tcW w:w="3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Pr="00027E76" w:rsidRDefault="00F60307">
            <w:pPr>
              <w:autoSpaceDE w:val="0"/>
              <w:autoSpaceDN w:val="0"/>
              <w:spacing w:before="76" w:after="0" w:line="250" w:lineRule="auto"/>
              <w:ind w:left="72"/>
              <w:rPr>
                <w:lang w:val="ru-RU"/>
              </w:rPr>
            </w:pPr>
            <w:r w:rsidRPr="00027E7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Объяснять расположение изображения на листе и выбор вертикального или горизонтального формата;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76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</w:t>
            </w:r>
          </w:p>
        </w:tc>
      </w:tr>
      <w:tr w:rsidR="00275FC8">
        <w:trPr>
          <w:trHeight w:hRule="exact" w:val="73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1.3.</w:t>
            </w:r>
          </w:p>
        </w:tc>
        <w:tc>
          <w:tcPr>
            <w:tcW w:w="5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Обсуждение содержания рисунка.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275FC8"/>
        </w:tc>
        <w:tc>
          <w:tcPr>
            <w:tcW w:w="3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Pr="00027E76" w:rsidRDefault="00F60307">
            <w:pPr>
              <w:autoSpaceDE w:val="0"/>
              <w:autoSpaceDN w:val="0"/>
              <w:spacing w:before="76" w:after="0" w:line="250" w:lineRule="auto"/>
              <w:ind w:left="72" w:right="288"/>
              <w:rPr>
                <w:lang w:val="ru-RU"/>
              </w:rPr>
            </w:pPr>
            <w:r w:rsidRPr="00027E7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Наблюдать, рассматривать, анализировать детские рисунки с позиций их содержания и сюжета, настроения;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76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</w:t>
            </w:r>
          </w:p>
        </w:tc>
      </w:tr>
      <w:tr w:rsidR="00275FC8">
        <w:trPr>
          <w:trHeight w:hRule="exact" w:val="348"/>
        </w:trPr>
        <w:tc>
          <w:tcPr>
            <w:tcW w:w="6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модулю 1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893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275FC8"/>
        </w:tc>
      </w:tr>
      <w:tr w:rsidR="00275FC8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Модуль 2.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Графика</w:t>
            </w:r>
          </w:p>
        </w:tc>
      </w:tr>
      <w:tr w:rsidR="00275FC8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2.1.</w:t>
            </w:r>
          </w:p>
        </w:tc>
        <w:tc>
          <w:tcPr>
            <w:tcW w:w="557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Линейный рисунок.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0.25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0.25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19.09.2022</w:t>
            </w:r>
          </w:p>
        </w:tc>
        <w:tc>
          <w:tcPr>
            <w:tcW w:w="336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Pr="00027E76" w:rsidRDefault="00F60307">
            <w:pPr>
              <w:autoSpaceDE w:val="0"/>
              <w:autoSpaceDN w:val="0"/>
              <w:spacing w:before="78" w:after="0" w:line="245" w:lineRule="auto"/>
              <w:ind w:left="72"/>
              <w:rPr>
                <w:lang w:val="ru-RU"/>
              </w:rPr>
            </w:pPr>
            <w:r w:rsidRPr="00027E7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Создавать линейный рисунок — упражнение на разный характер линий;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</w:t>
            </w:r>
          </w:p>
        </w:tc>
      </w:tr>
      <w:tr w:rsidR="00275FC8">
        <w:trPr>
          <w:trHeight w:hRule="exact" w:val="542"/>
        </w:trPr>
        <w:tc>
          <w:tcPr>
            <w:tcW w:w="4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7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2.2.</w:t>
            </w:r>
          </w:p>
        </w:tc>
        <w:tc>
          <w:tcPr>
            <w:tcW w:w="557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Разные виды линий.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0.25</w:t>
            </w:r>
          </w:p>
        </w:tc>
        <w:tc>
          <w:tcPr>
            <w:tcW w:w="11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0.25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275FC8"/>
        </w:tc>
        <w:tc>
          <w:tcPr>
            <w:tcW w:w="336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Pr="00027E76" w:rsidRDefault="00F60307">
            <w:pPr>
              <w:autoSpaceDE w:val="0"/>
              <w:autoSpaceDN w:val="0"/>
              <w:spacing w:before="76" w:after="0" w:line="245" w:lineRule="auto"/>
              <w:ind w:left="72" w:right="288"/>
              <w:rPr>
                <w:lang w:val="ru-RU"/>
              </w:rPr>
            </w:pPr>
            <w:r w:rsidRPr="00027E7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Наблюдать и анализировать характер линий в природе;</w:t>
            </w:r>
          </w:p>
        </w:tc>
        <w:tc>
          <w:tcPr>
            <w:tcW w:w="108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76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7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</w:t>
            </w:r>
          </w:p>
        </w:tc>
      </w:tr>
      <w:tr w:rsidR="00275FC8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2.3.</w:t>
            </w:r>
          </w:p>
        </w:tc>
        <w:tc>
          <w:tcPr>
            <w:tcW w:w="5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Pr="00027E76" w:rsidRDefault="00F60307">
            <w:pPr>
              <w:autoSpaceDE w:val="0"/>
              <w:autoSpaceDN w:val="0"/>
              <w:spacing w:before="76" w:after="0" w:line="245" w:lineRule="auto"/>
              <w:ind w:left="72" w:right="1008"/>
              <w:rPr>
                <w:lang w:val="ru-RU"/>
              </w:rPr>
            </w:pPr>
            <w:r w:rsidRPr="00027E76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Линии в природе. Ветки (по фотографиям): тонкие — толстые, порывистые, угловатые, плавные и др.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0.25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0.25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275FC8"/>
        </w:tc>
        <w:tc>
          <w:tcPr>
            <w:tcW w:w="3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Pr="00027E76" w:rsidRDefault="00F60307">
            <w:pPr>
              <w:autoSpaceDE w:val="0"/>
              <w:autoSpaceDN w:val="0"/>
              <w:spacing w:before="76" w:after="0" w:line="245" w:lineRule="auto"/>
              <w:ind w:left="72"/>
              <w:rPr>
                <w:lang w:val="ru-RU"/>
              </w:rPr>
            </w:pPr>
            <w:r w:rsidRPr="00027E7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Создавать линейный рисунок — упражнение на разный характер линий;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76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</w:t>
            </w:r>
          </w:p>
        </w:tc>
      </w:tr>
      <w:tr w:rsidR="00275FC8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2.4.</w:t>
            </w:r>
          </w:p>
        </w:tc>
        <w:tc>
          <w:tcPr>
            <w:tcW w:w="5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76" w:after="0" w:line="233" w:lineRule="auto"/>
              <w:ind w:left="72"/>
            </w:pPr>
            <w:r w:rsidRPr="00027E76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Графические материалы и их </w:t>
            </w:r>
            <w:r w:rsidRPr="00027E76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особенности.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Приёмы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рисования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линией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0.25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0.25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275FC8"/>
        </w:tc>
        <w:tc>
          <w:tcPr>
            <w:tcW w:w="3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Pr="00027E76" w:rsidRDefault="00F60307">
            <w:pPr>
              <w:autoSpaceDE w:val="0"/>
              <w:autoSpaceDN w:val="0"/>
              <w:spacing w:before="76" w:after="0" w:line="245" w:lineRule="auto"/>
              <w:ind w:left="72"/>
              <w:rPr>
                <w:lang w:val="ru-RU"/>
              </w:rPr>
            </w:pPr>
            <w:r w:rsidRPr="00027E7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Создавать линейный рисунок — упражнение на разный характер линий;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76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</w:t>
            </w:r>
          </w:p>
        </w:tc>
      </w:tr>
      <w:tr w:rsidR="00275FC8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2.5.</w:t>
            </w:r>
          </w:p>
        </w:tc>
        <w:tc>
          <w:tcPr>
            <w:tcW w:w="5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Pr="00027E76" w:rsidRDefault="00F60307">
            <w:pPr>
              <w:autoSpaceDE w:val="0"/>
              <w:autoSpaceDN w:val="0"/>
              <w:spacing w:before="76" w:after="0" w:line="245" w:lineRule="auto"/>
              <w:ind w:left="72"/>
              <w:rPr>
                <w:lang w:val="ru-RU"/>
              </w:rPr>
            </w:pPr>
            <w:r w:rsidRPr="00027E76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Рисунок с натуры: рисунок листьев разной формы (треугольный, круглый, овальный, длинный).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26.09.2022</w:t>
            </w:r>
          </w:p>
        </w:tc>
        <w:tc>
          <w:tcPr>
            <w:tcW w:w="3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Pr="00027E76" w:rsidRDefault="00F60307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027E7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Выполнять с натуры рисунок листа дерева;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76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</w:t>
            </w:r>
          </w:p>
        </w:tc>
      </w:tr>
      <w:tr w:rsidR="00275FC8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2.6.</w:t>
            </w:r>
          </w:p>
        </w:tc>
        <w:tc>
          <w:tcPr>
            <w:tcW w:w="5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Последовательность рисунка.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0.25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0.25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03.10.2022</w:t>
            </w:r>
          </w:p>
        </w:tc>
        <w:tc>
          <w:tcPr>
            <w:tcW w:w="3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78" w:after="0" w:line="245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Осваивать последовательность выполнения рисунка;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</w:t>
            </w:r>
          </w:p>
        </w:tc>
      </w:tr>
      <w:tr w:rsidR="00275FC8">
        <w:trPr>
          <w:trHeight w:hRule="exact" w:val="92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2.7.</w:t>
            </w:r>
          </w:p>
        </w:tc>
        <w:tc>
          <w:tcPr>
            <w:tcW w:w="5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Pr="00027E76" w:rsidRDefault="00F60307">
            <w:pPr>
              <w:autoSpaceDE w:val="0"/>
              <w:autoSpaceDN w:val="0"/>
              <w:spacing w:before="78" w:after="0" w:line="247" w:lineRule="auto"/>
              <w:ind w:left="72"/>
              <w:rPr>
                <w:lang w:val="ru-RU"/>
              </w:rPr>
            </w:pPr>
            <w:r w:rsidRPr="00027E76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Первичные навыки определения пропорций и понимания их значения. От одного пятна — «тела», меняя пропорции «лап» и «шеи», получаем рисунки разных животных.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0.75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0.75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275FC8"/>
        </w:tc>
        <w:tc>
          <w:tcPr>
            <w:tcW w:w="3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Pr="00027E76" w:rsidRDefault="00F60307">
            <w:pPr>
              <w:autoSpaceDE w:val="0"/>
              <w:autoSpaceDN w:val="0"/>
              <w:spacing w:before="78" w:after="0" w:line="250" w:lineRule="auto"/>
              <w:ind w:left="72" w:right="432"/>
              <w:rPr>
                <w:lang w:val="ru-RU"/>
              </w:rPr>
            </w:pPr>
            <w:r w:rsidRPr="00027E7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Анализировать и сравнивать соотношение частей, составляющих одно целое, </w:t>
            </w:r>
            <w:r w:rsidRPr="00027E76">
              <w:rPr>
                <w:lang w:val="ru-RU"/>
              </w:rPr>
              <w:br/>
            </w:r>
            <w:r w:rsidRPr="00027E7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рассматривать изображения животных с контрастными пропорциями;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</w:t>
            </w:r>
          </w:p>
        </w:tc>
      </w:tr>
      <w:tr w:rsidR="00275FC8">
        <w:trPr>
          <w:trHeight w:hRule="exact" w:val="109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2.8.</w:t>
            </w:r>
          </w:p>
        </w:tc>
        <w:tc>
          <w:tcPr>
            <w:tcW w:w="5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Pr="00027E76" w:rsidRDefault="00F60307">
            <w:pPr>
              <w:autoSpaceDE w:val="0"/>
              <w:autoSpaceDN w:val="0"/>
              <w:spacing w:before="78" w:after="0" w:line="250" w:lineRule="auto"/>
              <w:ind w:left="72" w:right="144"/>
              <w:rPr>
                <w:lang w:val="ru-RU"/>
              </w:rPr>
            </w:pPr>
            <w:r w:rsidRPr="00027E76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Линейный тематический рисунок (линия-рассказчица) на сюжет </w:t>
            </w:r>
            <w:r w:rsidRPr="00027E76">
              <w:rPr>
                <w:lang w:val="ru-RU"/>
              </w:rPr>
              <w:br/>
            </w:r>
            <w:r w:rsidRPr="00027E76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стихотворения или сюжет из жизни детей (игры во дворе, в походе и др.) с простым и ве</w:t>
            </w:r>
            <w:r w:rsidRPr="00027E76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сёлым повествовательным сюжетом.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10.10.2022</w:t>
            </w:r>
          </w:p>
        </w:tc>
        <w:tc>
          <w:tcPr>
            <w:tcW w:w="3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Pr="00027E76" w:rsidRDefault="00F60307">
            <w:pPr>
              <w:autoSpaceDE w:val="0"/>
              <w:autoSpaceDN w:val="0"/>
              <w:spacing w:before="78" w:after="0" w:line="245" w:lineRule="auto"/>
              <w:ind w:left="72" w:right="144"/>
              <w:rPr>
                <w:lang w:val="ru-RU"/>
              </w:rPr>
            </w:pPr>
            <w:r w:rsidRPr="00027E7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Выполнить линейный рисунок на темы стихов С. Я. Маршака, А. Л. </w:t>
            </w:r>
            <w:proofErr w:type="spellStart"/>
            <w:r w:rsidRPr="00027E7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Барто</w:t>
            </w:r>
            <w:proofErr w:type="spellEnd"/>
            <w:r w:rsidRPr="00027E7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, Д. Хармса, С. В.</w:t>
            </w:r>
          </w:p>
          <w:p w:rsidR="00275FC8" w:rsidRPr="00027E76" w:rsidRDefault="00F60307">
            <w:pPr>
              <w:autoSpaceDE w:val="0"/>
              <w:autoSpaceDN w:val="0"/>
              <w:spacing w:before="18" w:after="0" w:line="250" w:lineRule="auto"/>
              <w:ind w:left="72" w:right="576"/>
              <w:rPr>
                <w:lang w:val="ru-RU"/>
              </w:rPr>
            </w:pPr>
            <w:r w:rsidRPr="00027E7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Михалкова и др. (по выбору учителя) с простым весёлым, озорным развитием сюжета;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</w:t>
            </w:r>
          </w:p>
        </w:tc>
      </w:tr>
    </w:tbl>
    <w:p w:rsidR="00275FC8" w:rsidRDefault="00275FC8">
      <w:pPr>
        <w:autoSpaceDE w:val="0"/>
        <w:autoSpaceDN w:val="0"/>
        <w:spacing w:after="0" w:line="14" w:lineRule="exact"/>
      </w:pPr>
    </w:p>
    <w:p w:rsidR="00275FC8" w:rsidRDefault="00275FC8">
      <w:pPr>
        <w:sectPr w:rsidR="00275FC8">
          <w:pgSz w:w="16840" w:h="11900"/>
          <w:pgMar w:top="282" w:right="640" w:bottom="70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275FC8" w:rsidRDefault="00275FC8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5572"/>
        <w:gridCol w:w="528"/>
        <w:gridCol w:w="1104"/>
        <w:gridCol w:w="1142"/>
        <w:gridCol w:w="864"/>
        <w:gridCol w:w="3362"/>
        <w:gridCol w:w="1080"/>
        <w:gridCol w:w="1382"/>
      </w:tblGrid>
      <w:tr w:rsidR="00275FC8">
        <w:trPr>
          <w:trHeight w:hRule="exact"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2.9.</w:t>
            </w:r>
          </w:p>
        </w:tc>
        <w:tc>
          <w:tcPr>
            <w:tcW w:w="5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Pr="00027E76" w:rsidRDefault="00F60307">
            <w:pPr>
              <w:autoSpaceDE w:val="0"/>
              <w:autoSpaceDN w:val="0"/>
              <w:spacing w:before="78" w:after="0" w:line="250" w:lineRule="auto"/>
              <w:ind w:left="72" w:right="288"/>
              <w:rPr>
                <w:lang w:val="ru-RU"/>
              </w:rPr>
            </w:pPr>
            <w:r w:rsidRPr="00027E76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Пятно-силуэт. Превращение случайного пятна в изображение зверушки или фантастического зверя. Развитие образного видения и способности </w:t>
            </w:r>
            <w:r w:rsidRPr="00027E76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целостного, обобщённого видения. Пятно как основа графического изображения.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0.75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0.75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17.10.2022</w:t>
            </w:r>
          </w:p>
        </w:tc>
        <w:tc>
          <w:tcPr>
            <w:tcW w:w="3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Pr="00027E76" w:rsidRDefault="00F60307">
            <w:pPr>
              <w:autoSpaceDE w:val="0"/>
              <w:autoSpaceDN w:val="0"/>
              <w:spacing w:before="78" w:after="0" w:line="245" w:lineRule="auto"/>
              <w:ind w:left="72" w:right="288"/>
              <w:rPr>
                <w:lang w:val="ru-RU"/>
              </w:rPr>
            </w:pPr>
            <w:r w:rsidRPr="00027E7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Использовать графическое пятно как основу изобразительного образа;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</w:t>
            </w:r>
          </w:p>
        </w:tc>
      </w:tr>
      <w:tr w:rsidR="00275FC8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2.10.</w:t>
            </w:r>
          </w:p>
        </w:tc>
        <w:tc>
          <w:tcPr>
            <w:tcW w:w="5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78" w:after="0" w:line="230" w:lineRule="auto"/>
              <w:ind w:left="72"/>
            </w:pPr>
            <w:r w:rsidRPr="00027E76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Тень как пример пятна. Теневой театр.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Силуэт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0.25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0.25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275FC8"/>
        </w:tc>
        <w:tc>
          <w:tcPr>
            <w:tcW w:w="3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Pr="00027E76" w:rsidRDefault="00F60307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027E7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Учиться работать на уроке с жидкой краской;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</w:t>
            </w:r>
          </w:p>
        </w:tc>
      </w:tr>
      <w:tr w:rsidR="00275FC8">
        <w:trPr>
          <w:trHeight w:hRule="exact" w:val="54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2.11.</w:t>
            </w:r>
          </w:p>
        </w:tc>
        <w:tc>
          <w:tcPr>
            <w:tcW w:w="5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Pr="00027E76" w:rsidRDefault="00F60307">
            <w:pPr>
              <w:autoSpaceDE w:val="0"/>
              <w:autoSpaceDN w:val="0"/>
              <w:spacing w:before="78" w:after="0" w:line="245" w:lineRule="auto"/>
              <w:ind w:left="72" w:right="576"/>
              <w:rPr>
                <w:lang w:val="ru-RU"/>
              </w:rPr>
            </w:pPr>
            <w:r w:rsidRPr="00027E76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Навыки работы на уроке с жидкой краской и кистью, уход за своим рабочим местом.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24.10.2022</w:t>
            </w:r>
          </w:p>
        </w:tc>
        <w:tc>
          <w:tcPr>
            <w:tcW w:w="3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Pr="00027E76" w:rsidRDefault="00F60307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027E7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Учиться работать на уроке с жидкой </w:t>
            </w:r>
            <w:r w:rsidRPr="00027E7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краской;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</w:t>
            </w:r>
          </w:p>
        </w:tc>
      </w:tr>
      <w:tr w:rsidR="00275FC8">
        <w:trPr>
          <w:trHeight w:hRule="exact" w:val="103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2.12.</w:t>
            </w:r>
          </w:p>
        </w:tc>
        <w:tc>
          <w:tcPr>
            <w:tcW w:w="5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Pr="00027E76" w:rsidRDefault="00F60307">
            <w:pPr>
              <w:autoSpaceDE w:val="0"/>
              <w:autoSpaceDN w:val="0"/>
              <w:spacing w:before="76" w:after="0" w:line="245" w:lineRule="auto"/>
              <w:ind w:left="72" w:right="720"/>
              <w:rPr>
                <w:lang w:val="ru-RU"/>
              </w:rPr>
            </w:pPr>
            <w:r w:rsidRPr="00027E76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Рассмотрение и анализ средств выражения — пятна и линии — в иллюстрациях художников к детским книгам.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275FC8"/>
        </w:tc>
        <w:tc>
          <w:tcPr>
            <w:tcW w:w="3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Pr="00027E76" w:rsidRDefault="00F60307">
            <w:pPr>
              <w:autoSpaceDE w:val="0"/>
              <w:autoSpaceDN w:val="0"/>
              <w:spacing w:before="76" w:after="0" w:line="250" w:lineRule="auto"/>
              <w:ind w:left="72"/>
              <w:rPr>
                <w:lang w:val="ru-RU"/>
              </w:rPr>
            </w:pPr>
            <w:r w:rsidRPr="00027E7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Рассматривать и анализировать иллюстрации </w:t>
            </w:r>
            <w:r w:rsidRPr="00027E7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известных художников детских книг с позиций освоенных знаний о пятне, линии и </w:t>
            </w:r>
            <w:r w:rsidRPr="00027E76">
              <w:rPr>
                <w:lang w:val="ru-RU"/>
              </w:rPr>
              <w:br/>
            </w:r>
            <w:r w:rsidRPr="00027E7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пропорциях;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76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</w:t>
            </w:r>
          </w:p>
        </w:tc>
      </w:tr>
      <w:tr w:rsidR="00275FC8">
        <w:trPr>
          <w:trHeight w:hRule="exact" w:val="348"/>
        </w:trPr>
        <w:tc>
          <w:tcPr>
            <w:tcW w:w="6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модулю 2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</w:t>
            </w:r>
          </w:p>
        </w:tc>
        <w:tc>
          <w:tcPr>
            <w:tcW w:w="893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275FC8"/>
        </w:tc>
      </w:tr>
      <w:tr w:rsidR="00275FC8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Модуль 3.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Живопись</w:t>
            </w:r>
          </w:p>
        </w:tc>
      </w:tr>
      <w:tr w:rsidR="00275FC8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3.1.</w:t>
            </w:r>
          </w:p>
        </w:tc>
        <w:tc>
          <w:tcPr>
            <w:tcW w:w="5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78" w:after="0" w:line="245" w:lineRule="auto"/>
              <w:ind w:left="72"/>
            </w:pPr>
            <w:r w:rsidRPr="00027E76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Цвет как одно из главных средств выражения в изобразительном искусстве.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Навыки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работы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гуашью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в условиях урока.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31.10.2022</w:t>
            </w:r>
          </w:p>
        </w:tc>
        <w:tc>
          <w:tcPr>
            <w:tcW w:w="3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Pr="00027E76" w:rsidRDefault="00F60307">
            <w:pPr>
              <w:autoSpaceDE w:val="0"/>
              <w:autoSpaceDN w:val="0"/>
              <w:spacing w:before="78" w:after="0" w:line="245" w:lineRule="auto"/>
              <w:ind w:left="72" w:right="144"/>
              <w:rPr>
                <w:lang w:val="ru-RU"/>
              </w:rPr>
            </w:pPr>
            <w:r w:rsidRPr="00027E7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Осваивать навыки работы гуашью в условиях школьного урока;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</w:t>
            </w:r>
          </w:p>
        </w:tc>
      </w:tr>
      <w:tr w:rsidR="00275FC8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3.2.</w:t>
            </w:r>
          </w:p>
        </w:tc>
        <w:tc>
          <w:tcPr>
            <w:tcW w:w="5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78" w:after="0" w:line="245" w:lineRule="auto"/>
              <w:ind w:left="72" w:right="144"/>
            </w:pPr>
            <w:r w:rsidRPr="00027E76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Три основных цвета. Ассоциативные представления, связанные с каждым из цветов.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Навыки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смешения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красок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и получения нового цвета.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14.11.2022</w:t>
            </w:r>
          </w:p>
        </w:tc>
        <w:tc>
          <w:tcPr>
            <w:tcW w:w="3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Знать три основных цвета;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</w:t>
            </w:r>
          </w:p>
        </w:tc>
      </w:tr>
      <w:tr w:rsidR="00275FC8">
        <w:trPr>
          <w:trHeight w:hRule="exact" w:val="92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3.3.</w:t>
            </w:r>
          </w:p>
        </w:tc>
        <w:tc>
          <w:tcPr>
            <w:tcW w:w="5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Эмоциональная выразительность цвета.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21.11.2022</w:t>
            </w:r>
          </w:p>
        </w:tc>
        <w:tc>
          <w:tcPr>
            <w:tcW w:w="3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Pr="00027E76" w:rsidRDefault="00F60307">
            <w:pPr>
              <w:autoSpaceDE w:val="0"/>
              <w:autoSpaceDN w:val="0"/>
              <w:spacing w:before="78" w:after="0" w:line="250" w:lineRule="auto"/>
              <w:ind w:left="72" w:right="144"/>
              <w:rPr>
                <w:lang w:val="ru-RU"/>
              </w:rPr>
            </w:pPr>
            <w:r w:rsidRPr="00027E7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Осознавать эмоциональное звучание цвета, то, </w:t>
            </w:r>
            <w:r w:rsidRPr="00027E7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что разный цвет «рассказывает» о разном </w:t>
            </w:r>
            <w:r w:rsidRPr="00027E76">
              <w:rPr>
                <w:lang w:val="ru-RU"/>
              </w:rPr>
              <w:br/>
            </w:r>
            <w:r w:rsidRPr="00027E7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настроении — весёлом, задумчивом, грустном и др.;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</w:t>
            </w:r>
          </w:p>
        </w:tc>
      </w:tr>
      <w:tr w:rsidR="00275FC8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3.4.</w:t>
            </w:r>
          </w:p>
        </w:tc>
        <w:tc>
          <w:tcPr>
            <w:tcW w:w="5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Pr="00027E76" w:rsidRDefault="00F60307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027E76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Цвет как выражение настроения, душевного состояния.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275FC8"/>
        </w:tc>
        <w:tc>
          <w:tcPr>
            <w:tcW w:w="3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Pr="00027E76" w:rsidRDefault="00F60307">
            <w:pPr>
              <w:autoSpaceDE w:val="0"/>
              <w:autoSpaceDN w:val="0"/>
              <w:spacing w:before="76" w:after="0" w:line="245" w:lineRule="auto"/>
              <w:ind w:left="72" w:right="144"/>
              <w:rPr>
                <w:lang w:val="ru-RU"/>
              </w:rPr>
            </w:pPr>
            <w:r w:rsidRPr="00027E7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Выполнить красками рисунок с весёлым или грустным </w:t>
            </w:r>
            <w:r w:rsidRPr="00027E7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настроением;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76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</w:t>
            </w:r>
          </w:p>
        </w:tc>
      </w:tr>
      <w:tr w:rsidR="00275FC8">
        <w:trPr>
          <w:trHeight w:hRule="exact" w:val="73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3.5.</w:t>
            </w:r>
          </w:p>
        </w:tc>
        <w:tc>
          <w:tcPr>
            <w:tcW w:w="5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76" w:after="0" w:line="250" w:lineRule="auto"/>
              <w:ind w:left="72"/>
            </w:pPr>
            <w:r w:rsidRPr="00027E76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Наш мир украшают цветы. Живописное изображение по представлению и восприятию разных по цвету и формам цветков.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Развитие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навыков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работы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гуашью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и навыков наблюдения.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28.11.2022</w:t>
            </w:r>
          </w:p>
        </w:tc>
        <w:tc>
          <w:tcPr>
            <w:tcW w:w="3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Pr="00027E76" w:rsidRDefault="00F60307">
            <w:pPr>
              <w:autoSpaceDE w:val="0"/>
              <w:autoSpaceDN w:val="0"/>
              <w:spacing w:before="76" w:after="0" w:line="245" w:lineRule="auto"/>
              <w:ind w:left="72" w:right="144"/>
              <w:rPr>
                <w:lang w:val="ru-RU"/>
              </w:rPr>
            </w:pPr>
            <w:r w:rsidRPr="00027E7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Выполнить красками рисунок с весёлым или грустным настроением;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76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</w:t>
            </w:r>
          </w:p>
        </w:tc>
      </w:tr>
      <w:tr w:rsidR="00275FC8">
        <w:trPr>
          <w:trHeight w:hRule="exact" w:val="73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3.6.</w:t>
            </w:r>
          </w:p>
        </w:tc>
        <w:tc>
          <w:tcPr>
            <w:tcW w:w="5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78" w:after="0" w:line="247" w:lineRule="auto"/>
              <w:ind w:left="72" w:right="576"/>
            </w:pPr>
            <w:r w:rsidRPr="00027E76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Тематическая композиция «Времена года». Контрастные цветовые состояния времён года.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гуашью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, в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технике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аппликации или в смешанной технике.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05.12.2022</w:t>
            </w:r>
          </w:p>
        </w:tc>
        <w:tc>
          <w:tcPr>
            <w:tcW w:w="3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Pr="00027E76" w:rsidRDefault="00F60307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027E7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Выполнить изображения разных времён года;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</w:t>
            </w:r>
          </w:p>
        </w:tc>
      </w:tr>
      <w:tr w:rsidR="00275FC8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3.7.</w:t>
            </w:r>
          </w:p>
        </w:tc>
        <w:tc>
          <w:tcPr>
            <w:tcW w:w="5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78" w:after="0" w:line="245" w:lineRule="auto"/>
              <w:ind w:left="72" w:right="1152"/>
            </w:pPr>
            <w:r w:rsidRPr="00027E76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Техника монотипии. Представления о симметрии.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Развитие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ассоциативного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воображения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12.12.2022</w:t>
            </w:r>
          </w:p>
        </w:tc>
        <w:tc>
          <w:tcPr>
            <w:tcW w:w="3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Pr="00027E76" w:rsidRDefault="00F60307">
            <w:pPr>
              <w:autoSpaceDE w:val="0"/>
              <w:autoSpaceDN w:val="0"/>
              <w:spacing w:before="78" w:after="0" w:line="245" w:lineRule="auto"/>
              <w:ind w:left="72" w:right="288"/>
              <w:rPr>
                <w:lang w:val="ru-RU"/>
              </w:rPr>
            </w:pPr>
            <w:r w:rsidRPr="00027E7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Иметь представления о свойствах печатной техники;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</w:t>
            </w:r>
          </w:p>
        </w:tc>
      </w:tr>
      <w:tr w:rsidR="00275FC8">
        <w:trPr>
          <w:trHeight w:hRule="exact" w:val="350"/>
        </w:trPr>
        <w:tc>
          <w:tcPr>
            <w:tcW w:w="6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модулю 3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</w:t>
            </w:r>
          </w:p>
        </w:tc>
        <w:tc>
          <w:tcPr>
            <w:tcW w:w="8934" w:type="dxa"/>
            <w:gridSpan w:val="6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275FC8"/>
        </w:tc>
      </w:tr>
      <w:tr w:rsidR="00275FC8">
        <w:trPr>
          <w:trHeight w:hRule="exact" w:val="348"/>
        </w:trPr>
        <w:tc>
          <w:tcPr>
            <w:tcW w:w="15502" w:type="dxa"/>
            <w:gridSpan w:val="9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74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Модуль 4.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Скульптура</w:t>
            </w:r>
          </w:p>
        </w:tc>
      </w:tr>
      <w:tr w:rsidR="00275FC8">
        <w:trPr>
          <w:trHeight w:hRule="exact"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4.1.</w:t>
            </w:r>
          </w:p>
        </w:tc>
        <w:tc>
          <w:tcPr>
            <w:tcW w:w="5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Pr="00027E76" w:rsidRDefault="00F60307">
            <w:pPr>
              <w:autoSpaceDE w:val="0"/>
              <w:autoSpaceDN w:val="0"/>
              <w:spacing w:before="76" w:after="0" w:line="245" w:lineRule="auto"/>
              <w:ind w:left="72" w:right="432"/>
              <w:rPr>
                <w:lang w:val="ru-RU"/>
              </w:rPr>
            </w:pPr>
            <w:r w:rsidRPr="00027E76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Изображение в объёме. Приёмы работы с пластилином; дощечка, стек, тряпочка.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19.12.2022</w:t>
            </w:r>
          </w:p>
        </w:tc>
        <w:tc>
          <w:tcPr>
            <w:tcW w:w="3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76" w:after="0" w:line="250" w:lineRule="auto"/>
              <w:ind w:left="72" w:right="144"/>
            </w:pPr>
            <w:r w:rsidRPr="00027E7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Наблюдать, воспринимать выразительные </w:t>
            </w:r>
            <w:r w:rsidRPr="00027E7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образные объёмы в природе: на что похожи формы облаков, камней, коряг, картофелин и др.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(в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классе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основе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фотографий);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76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</w:t>
            </w:r>
          </w:p>
        </w:tc>
      </w:tr>
      <w:tr w:rsidR="00275FC8">
        <w:trPr>
          <w:trHeight w:hRule="exact" w:val="52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4.2.</w:t>
            </w:r>
          </w:p>
        </w:tc>
        <w:tc>
          <w:tcPr>
            <w:tcW w:w="5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76" w:after="0" w:line="245" w:lineRule="auto"/>
              <w:ind w:left="72" w:right="288"/>
            </w:pPr>
            <w:r w:rsidRPr="00027E76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Лепка зверушек из цельной формы (черепашки, ёжика, зайчика и т. д.).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Приёмы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вытягивания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вдавливания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сгибания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, скручивания.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275FC8"/>
        </w:tc>
        <w:tc>
          <w:tcPr>
            <w:tcW w:w="3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Pr="00027E76" w:rsidRDefault="00F60307">
            <w:pPr>
              <w:autoSpaceDE w:val="0"/>
              <w:autoSpaceDN w:val="0"/>
              <w:spacing w:before="76" w:after="0" w:line="245" w:lineRule="auto"/>
              <w:ind w:left="72" w:right="288"/>
              <w:rPr>
                <w:lang w:val="ru-RU"/>
              </w:rPr>
            </w:pPr>
            <w:r w:rsidRPr="00027E7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Лепить из целого куска пластилина мелких зверушек путём вытягивания, вдавливания;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76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</w:t>
            </w:r>
          </w:p>
        </w:tc>
      </w:tr>
    </w:tbl>
    <w:p w:rsidR="00275FC8" w:rsidRDefault="00275FC8">
      <w:pPr>
        <w:autoSpaceDE w:val="0"/>
        <w:autoSpaceDN w:val="0"/>
        <w:spacing w:after="0" w:line="14" w:lineRule="exact"/>
      </w:pPr>
    </w:p>
    <w:p w:rsidR="00275FC8" w:rsidRDefault="00275FC8">
      <w:pPr>
        <w:sectPr w:rsidR="00275FC8">
          <w:pgSz w:w="16840" w:h="11900"/>
          <w:pgMar w:top="284" w:right="640" w:bottom="436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275FC8" w:rsidRDefault="00275FC8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5572"/>
        <w:gridCol w:w="528"/>
        <w:gridCol w:w="1104"/>
        <w:gridCol w:w="1142"/>
        <w:gridCol w:w="864"/>
        <w:gridCol w:w="3362"/>
        <w:gridCol w:w="1080"/>
        <w:gridCol w:w="1382"/>
      </w:tblGrid>
      <w:tr w:rsidR="00275FC8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4.3.</w:t>
            </w:r>
          </w:p>
        </w:tc>
        <w:tc>
          <w:tcPr>
            <w:tcW w:w="5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Pr="00027E76" w:rsidRDefault="00F60307">
            <w:pPr>
              <w:autoSpaceDE w:val="0"/>
              <w:autoSpaceDN w:val="0"/>
              <w:spacing w:before="78" w:after="0" w:line="245" w:lineRule="auto"/>
              <w:ind w:left="72" w:right="576"/>
              <w:rPr>
                <w:lang w:val="ru-RU"/>
              </w:rPr>
            </w:pPr>
            <w:r w:rsidRPr="00027E76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Бумажная пластика. Овладение первичными приёмами надрезания, закручивания, складывания в работе над объёмной аппликацией.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26.12.2022</w:t>
            </w:r>
          </w:p>
        </w:tc>
        <w:tc>
          <w:tcPr>
            <w:tcW w:w="3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Pr="00027E76" w:rsidRDefault="00F60307">
            <w:pPr>
              <w:autoSpaceDE w:val="0"/>
              <w:autoSpaceDN w:val="0"/>
              <w:spacing w:before="78" w:after="0" w:line="245" w:lineRule="auto"/>
              <w:ind w:left="72" w:right="288"/>
              <w:rPr>
                <w:lang w:val="ru-RU"/>
              </w:rPr>
            </w:pPr>
            <w:r w:rsidRPr="00027E7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Овладевать первичными навыками работы в объёмной аппликации и коллаже;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</w:t>
            </w:r>
          </w:p>
        </w:tc>
      </w:tr>
      <w:tr w:rsidR="00275FC8">
        <w:trPr>
          <w:trHeight w:hRule="exact" w:val="73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4.4.</w:t>
            </w:r>
          </w:p>
        </w:tc>
        <w:tc>
          <w:tcPr>
            <w:tcW w:w="5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Pr="00027E76" w:rsidRDefault="00F60307">
            <w:pPr>
              <w:autoSpaceDE w:val="0"/>
              <w:autoSpaceDN w:val="0"/>
              <w:spacing w:before="78" w:after="0" w:line="247" w:lineRule="auto"/>
              <w:ind w:left="72" w:right="144"/>
              <w:rPr>
                <w:lang w:val="ru-RU"/>
              </w:rPr>
            </w:pPr>
            <w:r w:rsidRPr="00027E76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Лепка игрушки по мотивам одного из наиболее известных народных художественных промыслов (дымковская, </w:t>
            </w:r>
            <w:proofErr w:type="spellStart"/>
            <w:r w:rsidRPr="00027E76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каргопольская</w:t>
            </w:r>
            <w:proofErr w:type="spellEnd"/>
            <w:r w:rsidRPr="00027E76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 игрушки или по выбору </w:t>
            </w:r>
            <w:r w:rsidRPr="00027E76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учителя с учётом местных промыслов).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09.01.2023</w:t>
            </w:r>
          </w:p>
        </w:tc>
        <w:tc>
          <w:tcPr>
            <w:tcW w:w="3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Pr="00027E76" w:rsidRDefault="00F60307">
            <w:pPr>
              <w:autoSpaceDE w:val="0"/>
              <w:autoSpaceDN w:val="0"/>
              <w:spacing w:before="78" w:after="0" w:line="245" w:lineRule="auto"/>
              <w:ind w:left="72" w:right="576"/>
              <w:rPr>
                <w:lang w:val="ru-RU"/>
              </w:rPr>
            </w:pPr>
            <w:r w:rsidRPr="00027E7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Выполнить лепку игрушки по мотивам выбранного народного промысла;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</w:t>
            </w:r>
          </w:p>
        </w:tc>
      </w:tr>
      <w:tr w:rsidR="00275FC8">
        <w:trPr>
          <w:trHeight w:hRule="exact" w:val="54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4.5.</w:t>
            </w:r>
          </w:p>
        </w:tc>
        <w:tc>
          <w:tcPr>
            <w:tcW w:w="5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Pr="00027E76" w:rsidRDefault="00F60307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027E76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Объёмная аппликация из бумаги и картона.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16.01.2023</w:t>
            </w:r>
          </w:p>
        </w:tc>
        <w:tc>
          <w:tcPr>
            <w:tcW w:w="3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Pr="00027E76" w:rsidRDefault="00F60307">
            <w:pPr>
              <w:autoSpaceDE w:val="0"/>
              <w:autoSpaceDN w:val="0"/>
              <w:spacing w:before="78" w:after="0" w:line="245" w:lineRule="auto"/>
              <w:ind w:left="72" w:right="576"/>
              <w:rPr>
                <w:lang w:val="ru-RU"/>
              </w:rPr>
            </w:pPr>
            <w:r w:rsidRPr="00027E7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Осваивать приёмы создания объёмных изображений из бумаги;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</w:t>
            </w:r>
          </w:p>
        </w:tc>
      </w:tr>
      <w:tr w:rsidR="00275FC8">
        <w:trPr>
          <w:trHeight w:hRule="exact" w:val="348"/>
        </w:trPr>
        <w:tc>
          <w:tcPr>
            <w:tcW w:w="6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модулю 4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893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275FC8"/>
        </w:tc>
      </w:tr>
      <w:tr w:rsidR="00275FC8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Модуль 5.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Декоративно-прикладное искусство</w:t>
            </w:r>
          </w:p>
        </w:tc>
      </w:tr>
      <w:tr w:rsidR="00275FC8">
        <w:trPr>
          <w:trHeight w:hRule="exact" w:val="73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5.1.</w:t>
            </w:r>
          </w:p>
        </w:tc>
        <w:tc>
          <w:tcPr>
            <w:tcW w:w="5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Узоры в природе.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23.01.2023</w:t>
            </w:r>
          </w:p>
        </w:tc>
        <w:tc>
          <w:tcPr>
            <w:tcW w:w="3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Pr="00027E76" w:rsidRDefault="00F60307">
            <w:pPr>
              <w:autoSpaceDE w:val="0"/>
              <w:autoSpaceDN w:val="0"/>
              <w:spacing w:before="76" w:after="0" w:line="250" w:lineRule="auto"/>
              <w:ind w:left="72" w:right="144"/>
              <w:rPr>
                <w:lang w:val="ru-RU"/>
              </w:rPr>
            </w:pPr>
            <w:r w:rsidRPr="00027E7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Рассматривать и эстетически характеризовать </w:t>
            </w:r>
            <w:r w:rsidRPr="00027E7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различные примеры узоров в природе (на основе фотографий);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76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</w:t>
            </w:r>
          </w:p>
        </w:tc>
      </w:tr>
      <w:tr w:rsidR="00275FC8">
        <w:trPr>
          <w:trHeight w:hRule="exact"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5.2.</w:t>
            </w:r>
          </w:p>
        </w:tc>
        <w:tc>
          <w:tcPr>
            <w:tcW w:w="5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Pr="00027E76" w:rsidRDefault="00F60307">
            <w:pPr>
              <w:autoSpaceDE w:val="0"/>
              <w:autoSpaceDN w:val="0"/>
              <w:spacing w:before="76" w:after="0" w:line="250" w:lineRule="auto"/>
              <w:ind w:left="72" w:right="720"/>
              <w:rPr>
                <w:lang w:val="ru-RU"/>
              </w:rPr>
            </w:pPr>
            <w:r w:rsidRPr="00027E76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Наблюдение узоров в живой природе (в условиях урока на основе фотографий). Эмоционально-эстетическое восприятие объектов действительности. Ассоциатив</w:t>
            </w:r>
            <w:r w:rsidRPr="00027E76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ное сопоставление с орнаментами в предметах декоративно-прикладного искусства.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275FC8"/>
        </w:tc>
        <w:tc>
          <w:tcPr>
            <w:tcW w:w="3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Pr="00027E76" w:rsidRDefault="00F60307">
            <w:pPr>
              <w:autoSpaceDE w:val="0"/>
              <w:autoSpaceDN w:val="0"/>
              <w:spacing w:before="76" w:after="0" w:line="250" w:lineRule="auto"/>
              <w:ind w:left="72" w:right="144"/>
              <w:rPr>
                <w:lang w:val="ru-RU"/>
              </w:rPr>
            </w:pPr>
            <w:r w:rsidRPr="00027E7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Приводить примеры и делать ассоциативные сопоставления с орнаментами в предметах декоративно-прикладного искусства;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76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</w:t>
            </w:r>
          </w:p>
        </w:tc>
      </w:tr>
      <w:tr w:rsidR="00275FC8">
        <w:trPr>
          <w:trHeight w:hRule="exact" w:val="73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5.3.</w:t>
            </w:r>
          </w:p>
        </w:tc>
        <w:tc>
          <w:tcPr>
            <w:tcW w:w="5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Pr="00027E76" w:rsidRDefault="00F60307">
            <w:pPr>
              <w:autoSpaceDE w:val="0"/>
              <w:autoSpaceDN w:val="0"/>
              <w:spacing w:before="78" w:after="0" w:line="247" w:lineRule="auto"/>
              <w:ind w:left="72" w:right="144"/>
              <w:rPr>
                <w:lang w:val="ru-RU"/>
              </w:rPr>
            </w:pPr>
            <w:r w:rsidRPr="00027E76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Представления о симметрии и наблюдение её в природе. Последовательное ведение работы над изображением бабочки по представлению, </w:t>
            </w:r>
            <w:r w:rsidRPr="00027E76">
              <w:rPr>
                <w:lang w:val="ru-RU"/>
              </w:rPr>
              <w:br/>
            </w:r>
            <w:r w:rsidRPr="00027E76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использование линии симметрии при составлении узора крыльев.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30.01.2023</w:t>
            </w:r>
          </w:p>
        </w:tc>
        <w:tc>
          <w:tcPr>
            <w:tcW w:w="3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Pr="00027E76" w:rsidRDefault="00F60307">
            <w:pPr>
              <w:autoSpaceDE w:val="0"/>
              <w:autoSpaceDN w:val="0"/>
              <w:spacing w:before="78" w:after="0" w:line="245" w:lineRule="auto"/>
              <w:ind w:left="72" w:right="144"/>
              <w:rPr>
                <w:lang w:val="ru-RU"/>
              </w:rPr>
            </w:pPr>
            <w:r w:rsidRPr="00027E7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Выполнить рисунок бабочки, украсив узорами её кры</w:t>
            </w:r>
            <w:r w:rsidRPr="00027E7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лья;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</w:t>
            </w:r>
          </w:p>
        </w:tc>
      </w:tr>
      <w:tr w:rsidR="00275FC8">
        <w:trPr>
          <w:trHeight w:hRule="exact" w:val="73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5.4.</w:t>
            </w:r>
          </w:p>
        </w:tc>
        <w:tc>
          <w:tcPr>
            <w:tcW w:w="5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78" w:after="0" w:line="245" w:lineRule="auto"/>
              <w:ind w:left="72" w:right="576"/>
            </w:pPr>
            <w:r w:rsidRPr="00027E76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Узоры и орнаменты, создаваемые людьми, и разнообразие их видов.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Орнаменты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геометрические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растительные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06.02.2023</w:t>
            </w:r>
          </w:p>
        </w:tc>
        <w:tc>
          <w:tcPr>
            <w:tcW w:w="3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Pr="00027E76" w:rsidRDefault="00F60307">
            <w:pPr>
              <w:autoSpaceDE w:val="0"/>
              <w:autoSpaceDN w:val="0"/>
              <w:spacing w:before="78" w:after="0" w:line="247" w:lineRule="auto"/>
              <w:ind w:left="72" w:right="432"/>
              <w:rPr>
                <w:lang w:val="ru-RU"/>
              </w:rPr>
            </w:pPr>
            <w:r w:rsidRPr="00027E7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Определять в предложенных орнаментах мотивы изображения: растительные, </w:t>
            </w:r>
            <w:r w:rsidRPr="00027E76">
              <w:rPr>
                <w:lang w:val="ru-RU"/>
              </w:rPr>
              <w:br/>
            </w:r>
            <w:r w:rsidRPr="00027E7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геометрические, анималистические;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</w:t>
            </w:r>
          </w:p>
        </w:tc>
      </w:tr>
      <w:tr w:rsidR="00275FC8">
        <w:trPr>
          <w:trHeight w:hRule="exact" w:val="73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5.5.</w:t>
            </w:r>
          </w:p>
        </w:tc>
        <w:tc>
          <w:tcPr>
            <w:tcW w:w="5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Pr="00027E76" w:rsidRDefault="00F60307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027E76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Декоративная композиция в круге или полосе.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275FC8"/>
        </w:tc>
        <w:tc>
          <w:tcPr>
            <w:tcW w:w="3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Pr="00027E76" w:rsidRDefault="00F60307">
            <w:pPr>
              <w:autoSpaceDE w:val="0"/>
              <w:autoSpaceDN w:val="0"/>
              <w:spacing w:before="76" w:after="0" w:line="250" w:lineRule="auto"/>
              <w:ind w:left="72" w:right="432"/>
              <w:rPr>
                <w:lang w:val="ru-RU"/>
              </w:rPr>
            </w:pPr>
            <w:r w:rsidRPr="00027E7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Рассматривать орнаменты в круге, полосе, квадрате в соответствии с оформляемой предметной поверхностью;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76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</w:t>
            </w:r>
          </w:p>
        </w:tc>
      </w:tr>
      <w:tr w:rsidR="00275FC8">
        <w:trPr>
          <w:trHeight w:hRule="exact" w:val="73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5.6.</w:t>
            </w:r>
          </w:p>
        </w:tc>
        <w:tc>
          <w:tcPr>
            <w:tcW w:w="5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Pr="00027E76" w:rsidRDefault="00F60307">
            <w:pPr>
              <w:autoSpaceDE w:val="0"/>
              <w:autoSpaceDN w:val="0"/>
              <w:spacing w:before="76" w:after="0" w:line="250" w:lineRule="auto"/>
              <w:ind w:left="72" w:right="576"/>
              <w:rPr>
                <w:lang w:val="ru-RU"/>
              </w:rPr>
            </w:pPr>
            <w:r w:rsidRPr="00027E76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Орнамент, характерный для игрушек одного из наиболее известных народных художественных промыслов. Дымковская, </w:t>
            </w:r>
            <w:proofErr w:type="spellStart"/>
            <w:r w:rsidRPr="00027E76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каргопольская</w:t>
            </w:r>
            <w:proofErr w:type="spellEnd"/>
            <w:r w:rsidRPr="00027E76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 игрушка или по выбору учителя с учётом местных промыслов.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20.02.2023</w:t>
            </w:r>
          </w:p>
        </w:tc>
        <w:tc>
          <w:tcPr>
            <w:tcW w:w="3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Pr="00027E76" w:rsidRDefault="00F60307">
            <w:pPr>
              <w:autoSpaceDE w:val="0"/>
              <w:autoSpaceDN w:val="0"/>
              <w:spacing w:before="76" w:after="0" w:line="245" w:lineRule="auto"/>
              <w:ind w:left="72" w:right="576"/>
              <w:rPr>
                <w:lang w:val="ru-RU"/>
              </w:rPr>
            </w:pPr>
            <w:r w:rsidRPr="00027E7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Выполнить на бумаге красками рисунок орнамента выбранной игрушки;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76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</w:t>
            </w:r>
          </w:p>
        </w:tc>
      </w:tr>
      <w:tr w:rsidR="00275FC8">
        <w:trPr>
          <w:trHeight w:hRule="exact" w:val="55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5.7.</w:t>
            </w:r>
          </w:p>
        </w:tc>
        <w:tc>
          <w:tcPr>
            <w:tcW w:w="5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78" w:after="0" w:line="245" w:lineRule="auto"/>
              <w:ind w:left="72" w:right="144"/>
            </w:pPr>
            <w:r w:rsidRPr="00027E76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Оригами — создание игрушки для новогодней ёлки.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Приёмы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складывания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бумаги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27.02.2023</w:t>
            </w:r>
          </w:p>
        </w:tc>
        <w:tc>
          <w:tcPr>
            <w:tcW w:w="3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Pr="00027E76" w:rsidRDefault="00F60307">
            <w:pPr>
              <w:autoSpaceDE w:val="0"/>
              <w:autoSpaceDN w:val="0"/>
              <w:spacing w:before="78" w:after="0" w:line="245" w:lineRule="auto"/>
              <w:ind w:left="72" w:right="576"/>
              <w:rPr>
                <w:lang w:val="ru-RU"/>
              </w:rPr>
            </w:pPr>
            <w:r w:rsidRPr="00027E7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Осваивать технику оригами, сложение несложных </w:t>
            </w:r>
            <w:r w:rsidRPr="00027E7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фигурок;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</w:t>
            </w:r>
          </w:p>
        </w:tc>
      </w:tr>
      <w:tr w:rsidR="00275FC8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5.8.</w:t>
            </w:r>
          </w:p>
        </w:tc>
        <w:tc>
          <w:tcPr>
            <w:tcW w:w="5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Pr="00027E76" w:rsidRDefault="00F60307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027E76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Форма и украшение бытовых предметов.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06.03.2023</w:t>
            </w:r>
          </w:p>
        </w:tc>
        <w:tc>
          <w:tcPr>
            <w:tcW w:w="3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Pr="00027E76" w:rsidRDefault="00F60307">
            <w:pPr>
              <w:autoSpaceDE w:val="0"/>
              <w:autoSpaceDN w:val="0"/>
              <w:spacing w:before="78" w:after="0" w:line="245" w:lineRule="auto"/>
              <w:ind w:left="72"/>
              <w:rPr>
                <w:lang w:val="ru-RU"/>
              </w:rPr>
            </w:pPr>
            <w:r w:rsidRPr="00027E7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Узнавать о работе художника по изготовлению бытовых вещей;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</w:t>
            </w:r>
          </w:p>
        </w:tc>
      </w:tr>
      <w:tr w:rsidR="00275FC8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5.9.</w:t>
            </w:r>
          </w:p>
        </w:tc>
        <w:tc>
          <w:tcPr>
            <w:tcW w:w="557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Pr="00027E76" w:rsidRDefault="00F60307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027E76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Приёмы </w:t>
            </w:r>
            <w:proofErr w:type="spellStart"/>
            <w:r w:rsidRPr="00027E76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бумагопластики</w:t>
            </w:r>
            <w:proofErr w:type="spellEnd"/>
            <w:r w:rsidRPr="00027E76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. Сумка или </w:t>
            </w:r>
            <w:r w:rsidRPr="00027E76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упаковка и её декор.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275FC8"/>
        </w:tc>
        <w:tc>
          <w:tcPr>
            <w:tcW w:w="336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Pr="00027E76" w:rsidRDefault="00F60307">
            <w:pPr>
              <w:autoSpaceDE w:val="0"/>
              <w:autoSpaceDN w:val="0"/>
              <w:spacing w:before="78" w:after="0" w:line="245" w:lineRule="auto"/>
              <w:ind w:left="72" w:right="144"/>
              <w:rPr>
                <w:lang w:val="ru-RU"/>
              </w:rPr>
            </w:pPr>
            <w:r w:rsidRPr="00027E7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Осваивать навыки работы с бумагой, </w:t>
            </w:r>
            <w:r w:rsidRPr="00027E76">
              <w:rPr>
                <w:lang w:val="ru-RU"/>
              </w:rPr>
              <w:br/>
            </w:r>
            <w:r w:rsidRPr="00027E7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ножницами, клеем, подручными материалами;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</w:t>
            </w:r>
          </w:p>
        </w:tc>
      </w:tr>
      <w:tr w:rsidR="00275FC8">
        <w:trPr>
          <w:trHeight w:hRule="exact" w:val="350"/>
        </w:trPr>
        <w:tc>
          <w:tcPr>
            <w:tcW w:w="6040" w:type="dxa"/>
            <w:gridSpan w:val="2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модулю 5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</w:t>
            </w:r>
          </w:p>
        </w:tc>
        <w:tc>
          <w:tcPr>
            <w:tcW w:w="8934" w:type="dxa"/>
            <w:gridSpan w:val="6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275FC8"/>
        </w:tc>
      </w:tr>
      <w:tr w:rsidR="00275FC8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Модуль 6.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Архитектура </w:t>
            </w:r>
          </w:p>
        </w:tc>
      </w:tr>
      <w:tr w:rsidR="00275FC8">
        <w:trPr>
          <w:trHeight w:hRule="exact" w:val="52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6.1.</w:t>
            </w:r>
          </w:p>
        </w:tc>
        <w:tc>
          <w:tcPr>
            <w:tcW w:w="5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Pr="00027E76" w:rsidRDefault="00F60307">
            <w:pPr>
              <w:autoSpaceDE w:val="0"/>
              <w:autoSpaceDN w:val="0"/>
              <w:spacing w:before="76" w:after="0" w:line="245" w:lineRule="auto"/>
              <w:ind w:left="72"/>
              <w:rPr>
                <w:lang w:val="ru-RU"/>
              </w:rPr>
            </w:pPr>
            <w:r w:rsidRPr="00027E76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Наблюдение разнообразия архитектурных построек в окружающем мире по фотографиям, обсуждение их особенностей и составных частей зданий.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13.03.2023</w:t>
            </w:r>
          </w:p>
        </w:tc>
        <w:tc>
          <w:tcPr>
            <w:tcW w:w="3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Pr="00027E76" w:rsidRDefault="00F60307">
            <w:pPr>
              <w:autoSpaceDE w:val="0"/>
              <w:autoSpaceDN w:val="0"/>
              <w:spacing w:before="76" w:after="0" w:line="245" w:lineRule="auto"/>
              <w:ind w:left="72" w:right="144"/>
              <w:rPr>
                <w:lang w:val="ru-RU"/>
              </w:rPr>
            </w:pPr>
            <w:r w:rsidRPr="00027E7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Рассматривать и сравнивать различные здания в окружающем мире (по фотографиям);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76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ps://resh.edu.ru/</w:t>
            </w:r>
          </w:p>
        </w:tc>
      </w:tr>
    </w:tbl>
    <w:p w:rsidR="00275FC8" w:rsidRDefault="00275FC8">
      <w:pPr>
        <w:autoSpaceDE w:val="0"/>
        <w:autoSpaceDN w:val="0"/>
        <w:spacing w:after="0" w:line="14" w:lineRule="exact"/>
      </w:pPr>
    </w:p>
    <w:p w:rsidR="00275FC8" w:rsidRDefault="00275FC8">
      <w:pPr>
        <w:sectPr w:rsidR="00275FC8">
          <w:pgSz w:w="16840" w:h="11900"/>
          <w:pgMar w:top="284" w:right="640" w:bottom="676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275FC8" w:rsidRDefault="00275FC8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5572"/>
        <w:gridCol w:w="528"/>
        <w:gridCol w:w="1104"/>
        <w:gridCol w:w="1142"/>
        <w:gridCol w:w="864"/>
        <w:gridCol w:w="3362"/>
        <w:gridCol w:w="1080"/>
        <w:gridCol w:w="1382"/>
      </w:tblGrid>
      <w:tr w:rsidR="00275FC8">
        <w:trPr>
          <w:trHeight w:hRule="exact"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6.2.</w:t>
            </w:r>
          </w:p>
        </w:tc>
        <w:tc>
          <w:tcPr>
            <w:tcW w:w="5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Pr="00027E76" w:rsidRDefault="00F60307">
            <w:pPr>
              <w:autoSpaceDE w:val="0"/>
              <w:autoSpaceDN w:val="0"/>
              <w:spacing w:before="78" w:after="0" w:line="247" w:lineRule="auto"/>
              <w:ind w:left="72" w:right="344"/>
              <w:jc w:val="both"/>
              <w:rPr>
                <w:lang w:val="ru-RU"/>
              </w:rPr>
            </w:pPr>
            <w:r w:rsidRPr="00027E76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Освоение приёмов конструирования из бумаги. Складывание объёмных простых геометрических тел. Овладение приёмами склеивания деталей, </w:t>
            </w:r>
            <w:r w:rsidRPr="00027E76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надрезания, вырезания деталей, использование приёмов симметрии.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20.03.2023</w:t>
            </w:r>
          </w:p>
        </w:tc>
        <w:tc>
          <w:tcPr>
            <w:tcW w:w="3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Pr="00027E76" w:rsidRDefault="00F60307">
            <w:pPr>
              <w:autoSpaceDE w:val="0"/>
              <w:autoSpaceDN w:val="0"/>
              <w:spacing w:before="78" w:after="0" w:line="250" w:lineRule="auto"/>
              <w:ind w:left="72" w:right="144"/>
              <w:rPr>
                <w:lang w:val="ru-RU"/>
              </w:rPr>
            </w:pPr>
            <w:r w:rsidRPr="00027E7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Осваивать приёмы складывания объёмных простых геометрических тел из бумаги </w:t>
            </w:r>
            <w:r w:rsidRPr="00027E76">
              <w:rPr>
                <w:lang w:val="ru-RU"/>
              </w:rPr>
              <w:br/>
            </w:r>
            <w:r w:rsidRPr="00027E7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(параллелепипед, конус, пирамида) в качестве основы для домиков;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</w:t>
            </w:r>
          </w:p>
        </w:tc>
      </w:tr>
      <w:tr w:rsidR="00275FC8">
        <w:trPr>
          <w:trHeight w:hRule="exact" w:val="73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6.3.</w:t>
            </w:r>
          </w:p>
        </w:tc>
        <w:tc>
          <w:tcPr>
            <w:tcW w:w="557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Pr="00027E76" w:rsidRDefault="00F60307">
            <w:pPr>
              <w:autoSpaceDE w:val="0"/>
              <w:autoSpaceDN w:val="0"/>
              <w:spacing w:before="78" w:after="0" w:line="245" w:lineRule="auto"/>
              <w:ind w:left="72" w:right="576"/>
              <w:rPr>
                <w:lang w:val="ru-RU"/>
              </w:rPr>
            </w:pPr>
            <w:r w:rsidRPr="00027E76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Макетирование (или создание аппликации) пространственной среды сказочного города из бумаги, картона или пластилина.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03.04.2023</w:t>
            </w:r>
          </w:p>
        </w:tc>
        <w:tc>
          <w:tcPr>
            <w:tcW w:w="336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Pr="00027E76" w:rsidRDefault="00F60307">
            <w:pPr>
              <w:autoSpaceDE w:val="0"/>
              <w:autoSpaceDN w:val="0"/>
              <w:spacing w:before="78" w:after="0" w:line="247" w:lineRule="auto"/>
              <w:ind w:left="72" w:right="246"/>
              <w:jc w:val="both"/>
              <w:rPr>
                <w:lang w:val="ru-RU"/>
              </w:rPr>
            </w:pPr>
            <w:r w:rsidRPr="00027E7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Макетировать в игровой форме пространство сказочного городка (или построить городок в виде </w:t>
            </w:r>
            <w:r w:rsidRPr="00027E7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объёмной аппликации);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</w:t>
            </w:r>
          </w:p>
        </w:tc>
      </w:tr>
      <w:tr w:rsidR="00275FC8">
        <w:trPr>
          <w:trHeight w:hRule="exact" w:val="348"/>
        </w:trPr>
        <w:tc>
          <w:tcPr>
            <w:tcW w:w="6040" w:type="dxa"/>
            <w:gridSpan w:val="2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74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модулю 6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74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8934" w:type="dxa"/>
            <w:gridSpan w:val="6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275FC8"/>
        </w:tc>
      </w:tr>
      <w:tr w:rsidR="00275FC8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Модуль 7.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Восприятие произведений искусства</w:t>
            </w:r>
          </w:p>
        </w:tc>
      </w:tr>
      <w:tr w:rsidR="00275FC8">
        <w:trPr>
          <w:trHeight w:hRule="exact" w:val="111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7.1.</w:t>
            </w:r>
          </w:p>
        </w:tc>
        <w:tc>
          <w:tcPr>
            <w:tcW w:w="5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Pr="00027E76" w:rsidRDefault="00F60307">
            <w:pPr>
              <w:autoSpaceDE w:val="0"/>
              <w:autoSpaceDN w:val="0"/>
              <w:spacing w:before="76" w:after="0" w:line="245" w:lineRule="auto"/>
              <w:ind w:left="72" w:right="288"/>
              <w:rPr>
                <w:lang w:val="ru-RU"/>
              </w:rPr>
            </w:pPr>
            <w:r w:rsidRPr="00027E76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Восприятие произведений детского творчества. Обсуждение сюжетного и эмоционального содержания детских работ.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10.04.2023</w:t>
            </w:r>
          </w:p>
        </w:tc>
        <w:tc>
          <w:tcPr>
            <w:tcW w:w="3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Pr="00027E76" w:rsidRDefault="00F60307">
            <w:pPr>
              <w:autoSpaceDE w:val="0"/>
              <w:autoSpaceDN w:val="0"/>
              <w:spacing w:before="76" w:after="0" w:line="252" w:lineRule="auto"/>
              <w:ind w:left="72" w:right="144"/>
              <w:rPr>
                <w:lang w:val="ru-RU"/>
              </w:rPr>
            </w:pPr>
            <w:r w:rsidRPr="00027E7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Наблюдать, разглядывать, анализировать детские работы с позиций их содержания и сюжета, настроения, расположения на листе, цветового содержания, соответствия учебной задаче, поставленной учителем;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76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</w:t>
            </w:r>
          </w:p>
        </w:tc>
      </w:tr>
      <w:tr w:rsidR="00275FC8">
        <w:trPr>
          <w:trHeight w:hRule="exact"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7.2.</w:t>
            </w:r>
          </w:p>
        </w:tc>
        <w:tc>
          <w:tcPr>
            <w:tcW w:w="5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Pr="00027E76" w:rsidRDefault="00F60307">
            <w:pPr>
              <w:autoSpaceDE w:val="0"/>
              <w:autoSpaceDN w:val="0"/>
              <w:spacing w:before="78" w:after="0" w:line="247" w:lineRule="auto"/>
              <w:ind w:left="72" w:right="576"/>
              <w:rPr>
                <w:lang w:val="ru-RU"/>
              </w:rPr>
            </w:pPr>
            <w:r w:rsidRPr="00027E76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Художественное наблюдение окружающего мира (мира природы) и предметной среды жизни человека в зависимости от поставленной аналитической и эстетической задачи наблюдения (установки).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275FC8"/>
        </w:tc>
        <w:tc>
          <w:tcPr>
            <w:tcW w:w="3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Pr="00027E76" w:rsidRDefault="00F60307">
            <w:pPr>
              <w:autoSpaceDE w:val="0"/>
              <w:autoSpaceDN w:val="0"/>
              <w:spacing w:before="78" w:after="0" w:line="250" w:lineRule="auto"/>
              <w:ind w:left="72"/>
              <w:rPr>
                <w:lang w:val="ru-RU"/>
              </w:rPr>
            </w:pPr>
            <w:r w:rsidRPr="00027E7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Приобретать опыт художественного </w:t>
            </w:r>
            <w:r w:rsidRPr="00027E76">
              <w:rPr>
                <w:lang w:val="ru-RU"/>
              </w:rPr>
              <w:br/>
            </w:r>
            <w:r w:rsidRPr="00027E7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наблюдения предметной среды жизни человека в зависимости от поставленной аналитической и эстетической задачи (установки);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</w:t>
            </w:r>
          </w:p>
        </w:tc>
      </w:tr>
      <w:tr w:rsidR="00275FC8">
        <w:trPr>
          <w:trHeight w:hRule="exact" w:val="73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7.3.</w:t>
            </w:r>
          </w:p>
        </w:tc>
        <w:tc>
          <w:tcPr>
            <w:tcW w:w="5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Pr="00027E76" w:rsidRDefault="00F60307">
            <w:pPr>
              <w:autoSpaceDE w:val="0"/>
              <w:autoSpaceDN w:val="0"/>
              <w:spacing w:before="78" w:after="0" w:line="245" w:lineRule="auto"/>
              <w:ind w:left="72"/>
              <w:rPr>
                <w:lang w:val="ru-RU"/>
              </w:rPr>
            </w:pPr>
            <w:r w:rsidRPr="00027E76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Рассматривание иллюстраций к детским книгам на основе содержательных установок учителя</w:t>
            </w:r>
            <w:r w:rsidRPr="00027E76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 в соответствии с изучаемой темой.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17.04.2023</w:t>
            </w:r>
          </w:p>
        </w:tc>
        <w:tc>
          <w:tcPr>
            <w:tcW w:w="3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Pr="00027E76" w:rsidRDefault="00F60307">
            <w:pPr>
              <w:autoSpaceDE w:val="0"/>
              <w:autoSpaceDN w:val="0"/>
              <w:spacing w:before="78" w:after="0" w:line="247" w:lineRule="auto"/>
              <w:ind w:left="72" w:right="144"/>
              <w:rPr>
                <w:lang w:val="ru-RU"/>
              </w:rPr>
            </w:pPr>
            <w:r w:rsidRPr="00027E7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Осваивать опыт восприятия художественных иллюстраций в детских книгах в соответствии с учебной установкой;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</w:t>
            </w:r>
          </w:p>
        </w:tc>
      </w:tr>
      <w:tr w:rsidR="00275FC8">
        <w:trPr>
          <w:trHeight w:hRule="exact" w:val="92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7.4.</w:t>
            </w:r>
          </w:p>
        </w:tc>
        <w:tc>
          <w:tcPr>
            <w:tcW w:w="5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Знакомство с живописной картиной.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24.04.2023</w:t>
            </w:r>
          </w:p>
        </w:tc>
        <w:tc>
          <w:tcPr>
            <w:tcW w:w="3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Pr="00027E76" w:rsidRDefault="00F60307">
            <w:pPr>
              <w:autoSpaceDE w:val="0"/>
              <w:autoSpaceDN w:val="0"/>
              <w:spacing w:before="78" w:after="0" w:line="250" w:lineRule="auto"/>
              <w:ind w:left="72" w:right="144"/>
              <w:rPr>
                <w:lang w:val="ru-RU"/>
              </w:rPr>
            </w:pPr>
            <w:r w:rsidRPr="00027E7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Приобретать опыт эстетического наблюдения природы на основе эмоциональных </w:t>
            </w:r>
            <w:r w:rsidRPr="00027E76">
              <w:rPr>
                <w:lang w:val="ru-RU"/>
              </w:rPr>
              <w:br/>
            </w:r>
            <w:r w:rsidRPr="00027E7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впечатлений и с учётом визуальной установки учителя;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</w:t>
            </w:r>
          </w:p>
        </w:tc>
      </w:tr>
      <w:tr w:rsidR="00275FC8">
        <w:trPr>
          <w:trHeight w:hRule="exact" w:val="73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7.5.</w:t>
            </w:r>
          </w:p>
        </w:tc>
        <w:tc>
          <w:tcPr>
            <w:tcW w:w="5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Pr="00027E76" w:rsidRDefault="00F60307">
            <w:pPr>
              <w:autoSpaceDE w:val="0"/>
              <w:autoSpaceDN w:val="0"/>
              <w:spacing w:before="76" w:after="0" w:line="250" w:lineRule="auto"/>
              <w:ind w:left="72" w:right="288"/>
              <w:rPr>
                <w:lang w:val="ru-RU"/>
              </w:rPr>
            </w:pPr>
            <w:r w:rsidRPr="00027E76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Обсуждение произведений с ярко выраженным эмоциональным </w:t>
            </w:r>
            <w:r w:rsidRPr="00027E76">
              <w:rPr>
                <w:lang w:val="ru-RU"/>
              </w:rPr>
              <w:br/>
            </w:r>
            <w:r w:rsidRPr="00027E76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настроением или со сказочным сюжетом. Произведения В. М. Васнецова, М. А. Врубеля и других художников (по выбору учителя).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275FC8"/>
        </w:tc>
        <w:tc>
          <w:tcPr>
            <w:tcW w:w="3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Pr="00027E76" w:rsidRDefault="00F60307">
            <w:pPr>
              <w:autoSpaceDE w:val="0"/>
              <w:autoSpaceDN w:val="0"/>
              <w:spacing w:before="76" w:after="0" w:line="250" w:lineRule="auto"/>
              <w:ind w:left="72" w:right="144"/>
              <w:rPr>
                <w:lang w:val="ru-RU"/>
              </w:rPr>
            </w:pPr>
            <w:r w:rsidRPr="00027E7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Осваивать опыт восприятия художественных иллюстраций в детских книгах в соответствии с учебной установкой;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76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</w:t>
            </w:r>
          </w:p>
        </w:tc>
      </w:tr>
      <w:tr w:rsidR="00275FC8">
        <w:trPr>
          <w:trHeight w:hRule="exact"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7.6.</w:t>
            </w:r>
          </w:p>
        </w:tc>
        <w:tc>
          <w:tcPr>
            <w:tcW w:w="5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Pr="00027E76" w:rsidRDefault="00F60307">
            <w:pPr>
              <w:autoSpaceDE w:val="0"/>
              <w:autoSpaceDN w:val="0"/>
              <w:spacing w:before="76" w:after="0" w:line="245" w:lineRule="auto"/>
              <w:ind w:left="72" w:right="144"/>
              <w:rPr>
                <w:lang w:val="ru-RU"/>
              </w:rPr>
            </w:pPr>
            <w:r w:rsidRPr="00027E76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Художник и зритель. Освоение зрительских умений на основе получаемых знаний и творческих установок наблюдения.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08.05.2023</w:t>
            </w:r>
          </w:p>
        </w:tc>
        <w:tc>
          <w:tcPr>
            <w:tcW w:w="3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Pr="00027E76" w:rsidRDefault="00F60307">
            <w:pPr>
              <w:autoSpaceDE w:val="0"/>
              <w:autoSpaceDN w:val="0"/>
              <w:spacing w:before="76" w:after="0" w:line="250" w:lineRule="auto"/>
              <w:ind w:left="72"/>
              <w:rPr>
                <w:lang w:val="ru-RU"/>
              </w:rPr>
            </w:pPr>
            <w:r w:rsidRPr="00027E7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Приобретать опыт зрительских умений, </w:t>
            </w:r>
            <w:r w:rsidRPr="00027E76">
              <w:rPr>
                <w:lang w:val="ru-RU"/>
              </w:rPr>
              <w:br/>
            </w:r>
            <w:r w:rsidRPr="00027E7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включающих необходимые знания, внимание к </w:t>
            </w:r>
            <w:r w:rsidRPr="00027E7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позиции автора и соотнесение с личным </w:t>
            </w:r>
            <w:r w:rsidRPr="00027E76">
              <w:rPr>
                <w:lang w:val="ru-RU"/>
              </w:rPr>
              <w:br/>
            </w:r>
            <w:r w:rsidRPr="00027E7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жизненным опытом зрителя;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76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</w:t>
            </w:r>
          </w:p>
        </w:tc>
      </w:tr>
      <w:tr w:rsidR="00275FC8">
        <w:trPr>
          <w:trHeight w:hRule="exact" w:val="86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7.7.</w:t>
            </w:r>
          </w:p>
        </w:tc>
        <w:tc>
          <w:tcPr>
            <w:tcW w:w="557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Pr="00027E76" w:rsidRDefault="00F60307">
            <w:pPr>
              <w:autoSpaceDE w:val="0"/>
              <w:autoSpaceDN w:val="0"/>
              <w:spacing w:before="78" w:after="0" w:line="245" w:lineRule="auto"/>
              <w:ind w:left="72" w:right="720"/>
              <w:rPr>
                <w:lang w:val="ru-RU"/>
              </w:rPr>
            </w:pPr>
            <w:r w:rsidRPr="00027E76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Ассоциации из личного опыта учащихся и оценка эмоционального содержания произведений.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15.05.2023</w:t>
            </w:r>
          </w:p>
        </w:tc>
        <w:tc>
          <w:tcPr>
            <w:tcW w:w="336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Pr="00027E76" w:rsidRDefault="00F60307">
            <w:pPr>
              <w:autoSpaceDE w:val="0"/>
              <w:autoSpaceDN w:val="0"/>
              <w:spacing w:before="78" w:after="0" w:line="247" w:lineRule="auto"/>
              <w:ind w:left="72" w:right="144"/>
              <w:rPr>
                <w:lang w:val="ru-RU"/>
              </w:rPr>
            </w:pPr>
            <w:r w:rsidRPr="00027E7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Осваивать опыт восприятия художественных иллюстраций в детских книгах в соответствии с учебной установкой;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</w:t>
            </w:r>
          </w:p>
        </w:tc>
      </w:tr>
      <w:tr w:rsidR="00275FC8">
        <w:trPr>
          <w:trHeight w:hRule="exact" w:val="732"/>
        </w:trPr>
        <w:tc>
          <w:tcPr>
            <w:tcW w:w="4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74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7.8.</w:t>
            </w:r>
          </w:p>
        </w:tc>
        <w:tc>
          <w:tcPr>
            <w:tcW w:w="557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Pr="00027E76" w:rsidRDefault="00F60307">
            <w:pPr>
              <w:autoSpaceDE w:val="0"/>
              <w:autoSpaceDN w:val="0"/>
              <w:spacing w:before="74" w:after="0" w:line="250" w:lineRule="auto"/>
              <w:ind w:left="72" w:right="144"/>
              <w:rPr>
                <w:lang w:val="ru-RU"/>
              </w:rPr>
            </w:pPr>
            <w:r w:rsidRPr="00027E76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Произведения И. И. Левитана, А. Г. Венецианова И. И. Шишкина, А. А. </w:t>
            </w:r>
            <w:proofErr w:type="spellStart"/>
            <w:r w:rsidRPr="00027E76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Пластова</w:t>
            </w:r>
            <w:proofErr w:type="spellEnd"/>
            <w:r w:rsidRPr="00027E76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, К. Моне, В. Ван Гога и других художников (по выбору учителя) по теме «Времена года»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74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11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74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74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275FC8"/>
        </w:tc>
        <w:tc>
          <w:tcPr>
            <w:tcW w:w="336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Pr="00027E76" w:rsidRDefault="00F60307">
            <w:pPr>
              <w:autoSpaceDE w:val="0"/>
              <w:autoSpaceDN w:val="0"/>
              <w:spacing w:before="74" w:after="0" w:line="245" w:lineRule="auto"/>
              <w:ind w:left="72" w:right="576"/>
              <w:rPr>
                <w:lang w:val="ru-RU"/>
              </w:rPr>
            </w:pPr>
            <w:r w:rsidRPr="00027E7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Рассказывать и обсуждать зрительские впечатления и мысли;</w:t>
            </w:r>
          </w:p>
        </w:tc>
        <w:tc>
          <w:tcPr>
            <w:tcW w:w="108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74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74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</w:t>
            </w:r>
          </w:p>
        </w:tc>
      </w:tr>
      <w:tr w:rsidR="00275FC8">
        <w:trPr>
          <w:trHeight w:hRule="exact" w:val="348"/>
        </w:trPr>
        <w:tc>
          <w:tcPr>
            <w:tcW w:w="6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модулю 7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893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275FC8"/>
        </w:tc>
      </w:tr>
      <w:tr w:rsidR="00275FC8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Модуль 8.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Азбука цифровой графики</w:t>
            </w:r>
          </w:p>
        </w:tc>
      </w:tr>
      <w:tr w:rsidR="00275FC8">
        <w:trPr>
          <w:trHeight w:hRule="exact" w:val="71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8.1.</w:t>
            </w:r>
          </w:p>
        </w:tc>
        <w:tc>
          <w:tcPr>
            <w:tcW w:w="5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Pr="00027E76" w:rsidRDefault="00F60307">
            <w:pPr>
              <w:autoSpaceDE w:val="0"/>
              <w:autoSpaceDN w:val="0"/>
              <w:spacing w:before="76" w:after="0" w:line="245" w:lineRule="auto"/>
              <w:ind w:left="72"/>
              <w:rPr>
                <w:lang w:val="ru-RU"/>
              </w:rPr>
            </w:pPr>
            <w:r w:rsidRPr="00027E76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Фотографирование мелких деталей природы, запечатление на фотографиях ярких зрительных впечатлений.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22.05.2023</w:t>
            </w:r>
          </w:p>
        </w:tc>
        <w:tc>
          <w:tcPr>
            <w:tcW w:w="3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Pr="00027E76" w:rsidRDefault="00F60307">
            <w:pPr>
              <w:autoSpaceDE w:val="0"/>
              <w:autoSpaceDN w:val="0"/>
              <w:spacing w:before="76" w:after="0" w:line="250" w:lineRule="auto"/>
              <w:ind w:left="72" w:right="144"/>
              <w:rPr>
                <w:lang w:val="ru-RU"/>
              </w:rPr>
            </w:pPr>
            <w:r w:rsidRPr="00027E7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Приобретать опыт фотографирования с целью эстетического и целенаправленного </w:t>
            </w:r>
            <w:r w:rsidRPr="00027E76">
              <w:rPr>
                <w:lang w:val="ru-RU"/>
              </w:rPr>
              <w:br/>
            </w:r>
            <w:r w:rsidRPr="00027E7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наблюдения природы;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76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</w:t>
            </w:r>
          </w:p>
        </w:tc>
      </w:tr>
    </w:tbl>
    <w:p w:rsidR="00275FC8" w:rsidRDefault="00275FC8">
      <w:pPr>
        <w:autoSpaceDE w:val="0"/>
        <w:autoSpaceDN w:val="0"/>
        <w:spacing w:after="0" w:line="14" w:lineRule="exact"/>
      </w:pPr>
    </w:p>
    <w:p w:rsidR="00275FC8" w:rsidRDefault="00275FC8">
      <w:pPr>
        <w:sectPr w:rsidR="00275FC8">
          <w:pgSz w:w="16840" w:h="11900"/>
          <w:pgMar w:top="284" w:right="640" w:bottom="292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275FC8" w:rsidRDefault="00275FC8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5572"/>
        <w:gridCol w:w="528"/>
        <w:gridCol w:w="1104"/>
        <w:gridCol w:w="1142"/>
        <w:gridCol w:w="864"/>
        <w:gridCol w:w="3362"/>
        <w:gridCol w:w="1080"/>
        <w:gridCol w:w="1382"/>
      </w:tblGrid>
      <w:tr w:rsidR="00275FC8">
        <w:trPr>
          <w:trHeight w:hRule="exact" w:val="73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8.2.</w:t>
            </w:r>
          </w:p>
        </w:tc>
        <w:tc>
          <w:tcPr>
            <w:tcW w:w="5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Pr="00027E76" w:rsidRDefault="00F60307">
            <w:pPr>
              <w:autoSpaceDE w:val="0"/>
              <w:autoSpaceDN w:val="0"/>
              <w:spacing w:before="78" w:after="0" w:line="245" w:lineRule="auto"/>
              <w:ind w:left="72" w:right="144"/>
              <w:rPr>
                <w:lang w:val="ru-RU"/>
              </w:rPr>
            </w:pPr>
            <w:r w:rsidRPr="00027E76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Обсуждение в условиях урока ученических фотографий, соответствующих изучаемой теме.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275FC8"/>
        </w:tc>
        <w:tc>
          <w:tcPr>
            <w:tcW w:w="3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Pr="00027E76" w:rsidRDefault="00F60307">
            <w:pPr>
              <w:autoSpaceDE w:val="0"/>
              <w:autoSpaceDN w:val="0"/>
              <w:spacing w:before="78" w:after="0" w:line="247" w:lineRule="auto"/>
              <w:ind w:left="72" w:right="144"/>
              <w:rPr>
                <w:lang w:val="ru-RU"/>
              </w:rPr>
            </w:pPr>
            <w:r w:rsidRPr="00027E7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Приобретать опыт фотографирования с целью эстетического и целенаправленного </w:t>
            </w:r>
            <w:r w:rsidRPr="00027E76">
              <w:rPr>
                <w:lang w:val="ru-RU"/>
              </w:rPr>
              <w:br/>
            </w:r>
            <w:r w:rsidRPr="00027E7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наблюдения природы;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78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</w:t>
            </w:r>
          </w:p>
        </w:tc>
      </w:tr>
      <w:tr w:rsidR="00275FC8">
        <w:trPr>
          <w:trHeight w:hRule="exact" w:val="348"/>
        </w:trPr>
        <w:tc>
          <w:tcPr>
            <w:tcW w:w="6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модулю 8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93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275FC8"/>
        </w:tc>
      </w:tr>
      <w:tr w:rsidR="00275FC8">
        <w:trPr>
          <w:trHeight w:hRule="exact" w:val="328"/>
        </w:trPr>
        <w:tc>
          <w:tcPr>
            <w:tcW w:w="6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Pr="00027E76" w:rsidRDefault="00F60307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027E7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ОБЩЕЕ КОЛИЧЕСТВО ЧАСОВ ПО ПРОГРАММЕ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33</w:t>
            </w:r>
          </w:p>
        </w:tc>
        <w:tc>
          <w:tcPr>
            <w:tcW w:w="66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275FC8"/>
        </w:tc>
      </w:tr>
    </w:tbl>
    <w:p w:rsidR="00275FC8" w:rsidRDefault="00275FC8">
      <w:pPr>
        <w:autoSpaceDE w:val="0"/>
        <w:autoSpaceDN w:val="0"/>
        <w:spacing w:after="0" w:line="14" w:lineRule="exact"/>
      </w:pPr>
    </w:p>
    <w:p w:rsidR="00275FC8" w:rsidRDefault="00275FC8">
      <w:pPr>
        <w:sectPr w:rsidR="00275FC8">
          <w:pgSz w:w="16840" w:h="11900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275FC8" w:rsidRDefault="00275FC8">
      <w:pPr>
        <w:autoSpaceDE w:val="0"/>
        <w:autoSpaceDN w:val="0"/>
        <w:spacing w:after="78" w:line="220" w:lineRule="exact"/>
      </w:pPr>
    </w:p>
    <w:p w:rsidR="00275FC8" w:rsidRDefault="00F60307">
      <w:pPr>
        <w:autoSpaceDE w:val="0"/>
        <w:autoSpaceDN w:val="0"/>
        <w:spacing w:after="32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ПОУРОЧНОЕ ПЛАНИРОВАНИЕ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216"/>
        <w:gridCol w:w="734"/>
        <w:gridCol w:w="1620"/>
        <w:gridCol w:w="1668"/>
        <w:gridCol w:w="1236"/>
        <w:gridCol w:w="1574"/>
      </w:tblGrid>
      <w:tr w:rsidR="00275FC8">
        <w:trPr>
          <w:trHeight w:hRule="exact" w:val="492"/>
        </w:trPr>
        <w:tc>
          <w:tcPr>
            <w:tcW w:w="5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п/п</w:t>
            </w:r>
          </w:p>
        </w:tc>
        <w:tc>
          <w:tcPr>
            <w:tcW w:w="32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Тема урока</w:t>
            </w:r>
          </w:p>
        </w:tc>
        <w:tc>
          <w:tcPr>
            <w:tcW w:w="40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Дата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изучения</w:t>
            </w:r>
          </w:p>
        </w:tc>
        <w:tc>
          <w:tcPr>
            <w:tcW w:w="15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98" w:after="0" w:line="271" w:lineRule="auto"/>
              <w:ind w:left="72" w:right="43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Виды,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формы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контроля</w:t>
            </w:r>
          </w:p>
        </w:tc>
      </w:tr>
      <w:tr w:rsidR="00275FC8">
        <w:trPr>
          <w:trHeight w:hRule="exact" w:val="828"/>
        </w:trPr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FC8" w:rsidRDefault="00275FC8"/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FC8" w:rsidRDefault="00275FC8"/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всего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контрольные работы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практические работы</w:t>
            </w:r>
          </w:p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FC8" w:rsidRDefault="00275FC8"/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FC8" w:rsidRDefault="00275FC8"/>
        </w:tc>
      </w:tr>
      <w:tr w:rsidR="00275FC8">
        <w:trPr>
          <w:trHeight w:hRule="exact" w:val="217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Pr="00027E76" w:rsidRDefault="00F60307">
            <w:pPr>
              <w:autoSpaceDE w:val="0"/>
              <w:autoSpaceDN w:val="0"/>
              <w:spacing w:before="98" w:after="0" w:line="283" w:lineRule="auto"/>
              <w:ind w:left="72" w:right="288"/>
              <w:rPr>
                <w:lang w:val="ru-RU"/>
              </w:rPr>
            </w:pPr>
            <w:r w:rsidRPr="00027E7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Восприятие детских </w:t>
            </w:r>
            <w:r w:rsidRPr="00027E76">
              <w:rPr>
                <w:lang w:val="ru-RU"/>
              </w:rPr>
              <w:br/>
            </w:r>
            <w:r w:rsidRPr="00027E7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рисунков. Навыки </w:t>
            </w:r>
            <w:r w:rsidRPr="00027E76">
              <w:rPr>
                <w:lang w:val="ru-RU"/>
              </w:rPr>
              <w:br/>
            </w:r>
            <w:r w:rsidRPr="00027E7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восприятия произведений детского творчества и </w:t>
            </w:r>
            <w:r w:rsidRPr="00027E76">
              <w:rPr>
                <w:lang w:val="ru-RU"/>
              </w:rPr>
              <w:br/>
            </w:r>
            <w:r w:rsidRPr="00027E7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формирование зрительских умений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05.09.2022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275FC8">
        <w:trPr>
          <w:trHeight w:hRule="exact" w:val="250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Pr="00027E76" w:rsidRDefault="00F60307">
            <w:pPr>
              <w:autoSpaceDE w:val="0"/>
              <w:autoSpaceDN w:val="0"/>
              <w:spacing w:before="98" w:after="0" w:line="283" w:lineRule="auto"/>
              <w:ind w:left="72" w:right="144"/>
              <w:rPr>
                <w:lang w:val="ru-RU"/>
              </w:rPr>
            </w:pPr>
            <w:r w:rsidRPr="00027E7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Первые представления </w:t>
            </w:r>
            <w:r w:rsidRPr="00027E76">
              <w:rPr>
                <w:lang w:val="ru-RU"/>
              </w:rPr>
              <w:br/>
            </w:r>
            <w:proofErr w:type="spellStart"/>
            <w:r w:rsidRPr="00027E7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окомпозиции</w:t>
            </w:r>
            <w:proofErr w:type="spellEnd"/>
            <w:r w:rsidRPr="00027E7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: на </w:t>
            </w:r>
            <w:r w:rsidRPr="00027E76">
              <w:rPr>
                <w:lang w:val="ru-RU"/>
              </w:rPr>
              <w:br/>
            </w:r>
            <w:proofErr w:type="spellStart"/>
            <w:r w:rsidRPr="00027E7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уровнеобразного</w:t>
            </w:r>
            <w:proofErr w:type="spellEnd"/>
            <w:r w:rsidRPr="00027E7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27E76">
              <w:rPr>
                <w:lang w:val="ru-RU"/>
              </w:rPr>
              <w:br/>
            </w:r>
            <w:proofErr w:type="spellStart"/>
            <w:r w:rsidRPr="00027E7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восприятия.Представление</w:t>
            </w:r>
            <w:proofErr w:type="spellEnd"/>
            <w:r w:rsidRPr="00027E7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о </w:t>
            </w:r>
            <w:proofErr w:type="spellStart"/>
            <w:r w:rsidRPr="00027E7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различныххудожественных</w:t>
            </w:r>
            <w:proofErr w:type="spellEnd"/>
            <w:r w:rsidRPr="00027E7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027E7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материалах.Обсуждение</w:t>
            </w:r>
            <w:proofErr w:type="spellEnd"/>
            <w:r w:rsidRPr="00027E7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27E76">
              <w:rPr>
                <w:lang w:val="ru-RU"/>
              </w:rPr>
              <w:br/>
            </w:r>
            <w:proofErr w:type="spellStart"/>
            <w:r w:rsidRPr="00027E7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содержаниярисунка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12.09.2022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275FC8">
        <w:trPr>
          <w:trHeight w:hRule="exact" w:val="318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Pr="00027E76" w:rsidRDefault="00F60307">
            <w:pPr>
              <w:autoSpaceDE w:val="0"/>
              <w:autoSpaceDN w:val="0"/>
              <w:spacing w:before="98" w:after="0" w:line="281" w:lineRule="auto"/>
              <w:ind w:left="72" w:right="288"/>
              <w:rPr>
                <w:lang w:val="ru-RU"/>
              </w:rPr>
            </w:pPr>
            <w:r w:rsidRPr="00027E7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Линейный рисунок. Разные виды линий. Линии в </w:t>
            </w:r>
            <w:r w:rsidRPr="00027E76">
              <w:rPr>
                <w:lang w:val="ru-RU"/>
              </w:rPr>
              <w:br/>
            </w:r>
            <w:r w:rsidRPr="00027E7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природе. Ветки (по </w:t>
            </w:r>
            <w:r w:rsidRPr="00027E76">
              <w:rPr>
                <w:lang w:val="ru-RU"/>
              </w:rPr>
              <w:br/>
            </w:r>
            <w:r w:rsidRPr="00027E7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фотографиям): тонкие —толстые, порывистые, </w:t>
            </w:r>
            <w:r w:rsidRPr="00027E76">
              <w:rPr>
                <w:lang w:val="ru-RU"/>
              </w:rPr>
              <w:br/>
            </w:r>
            <w:r w:rsidRPr="00027E7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угловатые, плавные и др.</w:t>
            </w:r>
          </w:p>
          <w:p w:rsidR="00275FC8" w:rsidRDefault="00F60307">
            <w:pPr>
              <w:autoSpaceDE w:val="0"/>
              <w:autoSpaceDN w:val="0"/>
              <w:spacing w:before="70" w:after="0" w:line="271" w:lineRule="auto"/>
              <w:ind w:left="72"/>
            </w:pPr>
            <w:r w:rsidRPr="00027E7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Графические материалы и их особенности.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Приёмы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рисования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линией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19.09.2022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275FC8">
        <w:trPr>
          <w:trHeight w:hRule="exact" w:val="150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Pr="00027E76" w:rsidRDefault="00F60307">
            <w:pPr>
              <w:autoSpaceDE w:val="0"/>
              <w:autoSpaceDN w:val="0"/>
              <w:spacing w:before="98" w:after="0" w:line="278" w:lineRule="auto"/>
              <w:ind w:left="72" w:right="288"/>
              <w:rPr>
                <w:lang w:val="ru-RU"/>
              </w:rPr>
            </w:pPr>
            <w:r w:rsidRPr="00027E7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Рисунок с натуры: рисунок листьев разной формы </w:t>
            </w:r>
            <w:r w:rsidRPr="00027E76">
              <w:rPr>
                <w:lang w:val="ru-RU"/>
              </w:rPr>
              <w:br/>
            </w:r>
            <w:r w:rsidRPr="00027E7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(треугольный, круглый, </w:t>
            </w:r>
            <w:r w:rsidRPr="00027E76">
              <w:rPr>
                <w:lang w:val="ru-RU"/>
              </w:rPr>
              <w:br/>
            </w:r>
            <w:r w:rsidRPr="00027E7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овальный, длинный)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26.09.2022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275FC8">
        <w:trPr>
          <w:trHeight w:hRule="exact" w:val="282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Pr="00027E76" w:rsidRDefault="00F60307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 w:rsidRPr="00027E7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Последовательность рисунка.</w:t>
            </w:r>
          </w:p>
          <w:p w:rsidR="00275FC8" w:rsidRPr="00027E76" w:rsidRDefault="00F60307">
            <w:pPr>
              <w:autoSpaceDE w:val="0"/>
              <w:autoSpaceDN w:val="0"/>
              <w:spacing w:before="70" w:after="0" w:line="283" w:lineRule="auto"/>
              <w:ind w:left="72"/>
              <w:rPr>
                <w:lang w:val="ru-RU"/>
              </w:rPr>
            </w:pPr>
            <w:r w:rsidRPr="00027E7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Первичные навыки </w:t>
            </w:r>
            <w:r w:rsidRPr="00027E76">
              <w:rPr>
                <w:lang w:val="ru-RU"/>
              </w:rPr>
              <w:br/>
            </w:r>
            <w:r w:rsidRPr="00027E7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определения пропорций и </w:t>
            </w:r>
            <w:r w:rsidRPr="00027E76">
              <w:rPr>
                <w:lang w:val="ru-RU"/>
              </w:rPr>
              <w:br/>
            </w:r>
            <w:r w:rsidRPr="00027E7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понимания их значения. От одного пятна — «</w:t>
            </w:r>
            <w:proofErr w:type="spellStart"/>
            <w:r w:rsidRPr="00027E7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тела»,меняя</w:t>
            </w:r>
            <w:proofErr w:type="spellEnd"/>
            <w:r w:rsidRPr="00027E7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пропорции «лап» и «шеи», </w:t>
            </w:r>
            <w:r w:rsidRPr="00027E76">
              <w:rPr>
                <w:lang w:val="ru-RU"/>
              </w:rPr>
              <w:br/>
            </w:r>
            <w:r w:rsidRPr="00027E7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получаем рисунки разных </w:t>
            </w:r>
            <w:r w:rsidRPr="00027E76">
              <w:rPr>
                <w:lang w:val="ru-RU"/>
              </w:rPr>
              <w:br/>
            </w:r>
            <w:r w:rsidRPr="00027E7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животных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03.10.2022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</w:tbl>
    <w:p w:rsidR="00275FC8" w:rsidRDefault="00275FC8">
      <w:pPr>
        <w:autoSpaceDE w:val="0"/>
        <w:autoSpaceDN w:val="0"/>
        <w:spacing w:after="0" w:line="14" w:lineRule="exact"/>
      </w:pPr>
    </w:p>
    <w:p w:rsidR="00275FC8" w:rsidRDefault="00275FC8">
      <w:pPr>
        <w:sectPr w:rsidR="00275FC8">
          <w:pgSz w:w="11900" w:h="16840"/>
          <w:pgMar w:top="298" w:right="650" w:bottom="106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275FC8" w:rsidRDefault="00275FC8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216"/>
        <w:gridCol w:w="734"/>
        <w:gridCol w:w="1620"/>
        <w:gridCol w:w="1668"/>
        <w:gridCol w:w="1236"/>
        <w:gridCol w:w="1574"/>
      </w:tblGrid>
      <w:tr w:rsidR="00275FC8">
        <w:trPr>
          <w:trHeight w:hRule="exact" w:val="284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Pr="00027E76" w:rsidRDefault="00F60307">
            <w:pPr>
              <w:autoSpaceDE w:val="0"/>
              <w:autoSpaceDN w:val="0"/>
              <w:spacing w:before="98" w:after="0" w:line="286" w:lineRule="auto"/>
              <w:ind w:left="72"/>
              <w:rPr>
                <w:lang w:val="ru-RU"/>
              </w:rPr>
            </w:pPr>
            <w:r w:rsidRPr="00027E7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Линейный </w:t>
            </w:r>
            <w:r w:rsidRPr="00027E76">
              <w:rPr>
                <w:lang w:val="ru-RU"/>
              </w:rPr>
              <w:br/>
            </w:r>
            <w:proofErr w:type="spellStart"/>
            <w:r w:rsidRPr="00027E7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тематическийрисунок</w:t>
            </w:r>
            <w:proofErr w:type="spellEnd"/>
            <w:r w:rsidRPr="00027E7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27E76">
              <w:rPr>
                <w:lang w:val="ru-RU"/>
              </w:rPr>
              <w:br/>
            </w:r>
            <w:r w:rsidRPr="00027E7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(линия-рассказчица)на сюжет стихотворения </w:t>
            </w:r>
            <w:proofErr w:type="spellStart"/>
            <w:r w:rsidRPr="00027E7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илисюжет</w:t>
            </w:r>
            <w:proofErr w:type="spellEnd"/>
            <w:r w:rsidRPr="00027E7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из жизни детей (</w:t>
            </w:r>
            <w:proofErr w:type="spellStart"/>
            <w:r w:rsidRPr="00027E7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игрыво</w:t>
            </w:r>
            <w:proofErr w:type="spellEnd"/>
            <w:r w:rsidRPr="00027E7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дворе, в походе и др.) </w:t>
            </w:r>
            <w:proofErr w:type="spellStart"/>
            <w:r w:rsidRPr="00027E7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спростым</w:t>
            </w:r>
            <w:proofErr w:type="spellEnd"/>
            <w:r w:rsidRPr="00027E7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027E76">
              <w:rPr>
                <w:lang w:val="ru-RU"/>
              </w:rPr>
              <w:br/>
            </w:r>
            <w:proofErr w:type="spellStart"/>
            <w:r w:rsidRPr="00027E7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весёлымп</w:t>
            </w:r>
            <w:r w:rsidRPr="00027E7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овествовательным</w:t>
            </w:r>
            <w:proofErr w:type="spellEnd"/>
            <w:r w:rsidRPr="00027E7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сюжетом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10.10.2022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275FC8">
        <w:trPr>
          <w:trHeight w:hRule="exact" w:val="385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Pr="00027E76" w:rsidRDefault="00F60307">
            <w:pPr>
              <w:autoSpaceDE w:val="0"/>
              <w:autoSpaceDN w:val="0"/>
              <w:spacing w:before="98" w:after="0" w:line="278" w:lineRule="auto"/>
              <w:ind w:left="72" w:right="144"/>
              <w:rPr>
                <w:lang w:val="ru-RU"/>
              </w:rPr>
            </w:pPr>
            <w:r w:rsidRPr="00027E7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Пятно -силуэт. Превращение случайного пятна в </w:t>
            </w:r>
            <w:r w:rsidRPr="00027E76">
              <w:rPr>
                <w:lang w:val="ru-RU"/>
              </w:rPr>
              <w:br/>
            </w:r>
            <w:r w:rsidRPr="00027E7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изображение зверушки или фантастического зверя.</w:t>
            </w:r>
          </w:p>
          <w:p w:rsidR="00275FC8" w:rsidRPr="00027E76" w:rsidRDefault="00F60307">
            <w:pPr>
              <w:autoSpaceDE w:val="0"/>
              <w:autoSpaceDN w:val="0"/>
              <w:spacing w:before="70" w:after="0" w:line="281" w:lineRule="auto"/>
              <w:ind w:left="72"/>
              <w:rPr>
                <w:lang w:val="ru-RU"/>
              </w:rPr>
            </w:pPr>
            <w:r w:rsidRPr="00027E7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Развитие образного видения и способности целостного, обобщённого видения. Пятно </w:t>
            </w:r>
            <w:r w:rsidRPr="00027E7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как основа графического </w:t>
            </w:r>
            <w:r w:rsidRPr="00027E76">
              <w:rPr>
                <w:lang w:val="ru-RU"/>
              </w:rPr>
              <w:br/>
            </w:r>
            <w:r w:rsidRPr="00027E7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изображения. Тень как </w:t>
            </w:r>
            <w:r w:rsidRPr="00027E76">
              <w:rPr>
                <w:lang w:val="ru-RU"/>
              </w:rPr>
              <w:br/>
            </w:r>
            <w:r w:rsidRPr="00027E7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пример пятна. Теневой театр.</w:t>
            </w:r>
          </w:p>
          <w:p w:rsidR="00275FC8" w:rsidRDefault="00F60307">
            <w:pPr>
              <w:autoSpaceDE w:val="0"/>
              <w:autoSpaceDN w:val="0"/>
              <w:spacing w:before="70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Силуэт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17.10.2022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275FC8">
        <w:trPr>
          <w:trHeight w:hRule="exact" w:val="284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Pr="00027E76" w:rsidRDefault="00F60307">
            <w:pPr>
              <w:autoSpaceDE w:val="0"/>
              <w:autoSpaceDN w:val="0"/>
              <w:spacing w:before="98" w:after="0" w:line="286" w:lineRule="auto"/>
              <w:ind w:left="72"/>
              <w:rPr>
                <w:lang w:val="ru-RU"/>
              </w:rPr>
            </w:pPr>
            <w:r w:rsidRPr="00027E7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Навыки работы на уроке с </w:t>
            </w:r>
            <w:r w:rsidRPr="00027E76">
              <w:rPr>
                <w:lang w:val="ru-RU"/>
              </w:rPr>
              <w:br/>
            </w:r>
            <w:r w:rsidRPr="00027E7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жидкой краской и кистью, </w:t>
            </w:r>
            <w:r w:rsidRPr="00027E76">
              <w:rPr>
                <w:lang w:val="ru-RU"/>
              </w:rPr>
              <w:br/>
            </w:r>
            <w:r w:rsidRPr="00027E7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уход за своим рабочим </w:t>
            </w:r>
            <w:r w:rsidRPr="00027E76">
              <w:rPr>
                <w:lang w:val="ru-RU"/>
              </w:rPr>
              <w:br/>
            </w:r>
            <w:r w:rsidRPr="00027E7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местом. Рассмотрение и </w:t>
            </w:r>
            <w:r w:rsidRPr="00027E76">
              <w:rPr>
                <w:lang w:val="ru-RU"/>
              </w:rPr>
              <w:br/>
            </w:r>
            <w:r w:rsidRPr="00027E7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анализ средств выражения —</w:t>
            </w:r>
            <w:r w:rsidRPr="00027E7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пятна и линии — в </w:t>
            </w:r>
            <w:r w:rsidRPr="00027E76">
              <w:rPr>
                <w:lang w:val="ru-RU"/>
              </w:rPr>
              <w:br/>
            </w:r>
            <w:r w:rsidRPr="00027E7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иллюстрациях художников к детским книгам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24.10.2022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275FC8">
        <w:trPr>
          <w:trHeight w:hRule="exact" w:val="183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Pr="00027E76" w:rsidRDefault="00F60307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027E7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Цвет как одно из главных средств выражения в </w:t>
            </w:r>
            <w:r w:rsidRPr="00027E76">
              <w:rPr>
                <w:lang w:val="ru-RU"/>
              </w:rPr>
              <w:br/>
            </w:r>
            <w:r w:rsidRPr="00027E7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изобразительном искусстве.</w:t>
            </w:r>
          </w:p>
          <w:p w:rsidR="00275FC8" w:rsidRPr="00027E76" w:rsidRDefault="00F60307">
            <w:pPr>
              <w:autoSpaceDE w:val="0"/>
              <w:autoSpaceDN w:val="0"/>
              <w:spacing w:before="72" w:after="0" w:line="262" w:lineRule="auto"/>
              <w:ind w:left="72" w:right="432"/>
              <w:rPr>
                <w:lang w:val="ru-RU"/>
              </w:rPr>
            </w:pPr>
            <w:r w:rsidRPr="00027E7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Навыки работы гуашью в условиях урока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31.10.2022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275FC8">
        <w:trPr>
          <w:trHeight w:hRule="exact" w:val="349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Pr="00027E76" w:rsidRDefault="00F60307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027E7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Три основных цвета.</w:t>
            </w:r>
          </w:p>
          <w:p w:rsidR="00275FC8" w:rsidRPr="00027E76" w:rsidRDefault="00F60307">
            <w:pPr>
              <w:autoSpaceDE w:val="0"/>
              <w:autoSpaceDN w:val="0"/>
              <w:spacing w:before="70" w:after="0" w:line="281" w:lineRule="auto"/>
              <w:ind w:left="72" w:right="288"/>
              <w:rPr>
                <w:lang w:val="ru-RU"/>
              </w:rPr>
            </w:pPr>
            <w:r w:rsidRPr="00027E7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Ассоциативные </w:t>
            </w:r>
            <w:r w:rsidRPr="00027E76">
              <w:rPr>
                <w:lang w:val="ru-RU"/>
              </w:rPr>
              <w:br/>
            </w:r>
            <w:r w:rsidRPr="00027E7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представления, связанные с каждым из цветов. Навыки смешения красок и </w:t>
            </w:r>
            <w:r w:rsidRPr="00027E76">
              <w:rPr>
                <w:lang w:val="ru-RU"/>
              </w:rPr>
              <w:br/>
            </w:r>
            <w:r w:rsidRPr="00027E7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получения нового цвета.</w:t>
            </w:r>
          </w:p>
          <w:p w:rsidR="00275FC8" w:rsidRPr="00027E76" w:rsidRDefault="00F60307">
            <w:pPr>
              <w:autoSpaceDE w:val="0"/>
              <w:autoSpaceDN w:val="0"/>
              <w:spacing w:before="70" w:after="0"/>
              <w:ind w:left="72" w:right="144"/>
              <w:rPr>
                <w:lang w:val="ru-RU"/>
              </w:rPr>
            </w:pPr>
            <w:r w:rsidRPr="00027E7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Эмоциональная </w:t>
            </w:r>
            <w:r w:rsidRPr="00027E76">
              <w:rPr>
                <w:lang w:val="ru-RU"/>
              </w:rPr>
              <w:br/>
            </w:r>
            <w:r w:rsidRPr="00027E7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выразительность цвета. Цвет как выражение настроения, душевного состояния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14.11.2022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</w:tbl>
    <w:p w:rsidR="00275FC8" w:rsidRDefault="00275FC8">
      <w:pPr>
        <w:autoSpaceDE w:val="0"/>
        <w:autoSpaceDN w:val="0"/>
        <w:spacing w:after="0" w:line="14" w:lineRule="exact"/>
      </w:pPr>
    </w:p>
    <w:p w:rsidR="00275FC8" w:rsidRDefault="00275FC8">
      <w:pPr>
        <w:sectPr w:rsidR="00275FC8">
          <w:pgSz w:w="11900" w:h="16840"/>
          <w:pgMar w:top="284" w:right="650" w:bottom="68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275FC8" w:rsidRDefault="00275FC8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216"/>
        <w:gridCol w:w="734"/>
        <w:gridCol w:w="1620"/>
        <w:gridCol w:w="1668"/>
        <w:gridCol w:w="1236"/>
        <w:gridCol w:w="1574"/>
      </w:tblGrid>
      <w:tr w:rsidR="00275FC8">
        <w:trPr>
          <w:trHeight w:hRule="exact" w:val="250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98" w:after="0" w:line="283" w:lineRule="auto"/>
              <w:ind w:left="72"/>
            </w:pPr>
            <w:r w:rsidRPr="00027E7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. Наш мир украшают цветы. Живописное изображение по представлению и восприятию разных по цвету и формам </w:t>
            </w:r>
            <w:r w:rsidRPr="00027E76">
              <w:rPr>
                <w:lang w:val="ru-RU"/>
              </w:rPr>
              <w:br/>
            </w:r>
            <w:r w:rsidRPr="00027E7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цветков.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навыков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гуашью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и навыков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наблюдения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21.11.2022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275FC8">
        <w:trPr>
          <w:trHeight w:hRule="exact" w:val="251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Pr="00027E76" w:rsidRDefault="00F60307">
            <w:pPr>
              <w:autoSpaceDE w:val="0"/>
              <w:autoSpaceDN w:val="0"/>
              <w:spacing w:before="98" w:after="0" w:line="262" w:lineRule="auto"/>
              <w:ind w:left="72" w:right="432"/>
              <w:rPr>
                <w:lang w:val="ru-RU"/>
              </w:rPr>
            </w:pPr>
            <w:r w:rsidRPr="00027E7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Тематическая </w:t>
            </w:r>
            <w:proofErr w:type="spellStart"/>
            <w:proofErr w:type="gramStart"/>
            <w:r w:rsidRPr="00027E7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композиция«</w:t>
            </w:r>
            <w:proofErr w:type="gramEnd"/>
            <w:r w:rsidRPr="00027E7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Времена</w:t>
            </w:r>
            <w:proofErr w:type="spellEnd"/>
            <w:r w:rsidRPr="00027E7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года».</w:t>
            </w:r>
          </w:p>
          <w:p w:rsidR="00275FC8" w:rsidRPr="00027E76" w:rsidRDefault="00F60307">
            <w:pPr>
              <w:autoSpaceDE w:val="0"/>
              <w:autoSpaceDN w:val="0"/>
              <w:spacing w:before="72" w:after="0" w:line="262" w:lineRule="auto"/>
              <w:ind w:right="720"/>
              <w:jc w:val="center"/>
              <w:rPr>
                <w:lang w:val="ru-RU"/>
              </w:rPr>
            </w:pPr>
            <w:r w:rsidRPr="00027E7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Контрастные цветовые состояния времён года.</w:t>
            </w:r>
          </w:p>
          <w:p w:rsidR="00275FC8" w:rsidRPr="00027E76" w:rsidRDefault="00F60307">
            <w:pPr>
              <w:autoSpaceDE w:val="0"/>
              <w:autoSpaceDN w:val="0"/>
              <w:spacing w:before="72" w:after="0" w:line="271" w:lineRule="auto"/>
              <w:ind w:left="72"/>
              <w:rPr>
                <w:lang w:val="ru-RU"/>
              </w:rPr>
            </w:pPr>
            <w:r w:rsidRPr="00027E7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Работа гуашью, в технике </w:t>
            </w:r>
            <w:r w:rsidRPr="00027E76">
              <w:rPr>
                <w:lang w:val="ru-RU"/>
              </w:rPr>
              <w:br/>
            </w:r>
            <w:r w:rsidRPr="00027E7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аппликации или в смешанной технике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28.11.2022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Практическая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работа;</w:t>
            </w:r>
          </w:p>
        </w:tc>
      </w:tr>
      <w:tr w:rsidR="00275FC8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Pr="00027E76" w:rsidRDefault="00F60307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027E7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Техника монотипии.</w:t>
            </w:r>
          </w:p>
          <w:p w:rsidR="00275FC8" w:rsidRPr="00027E76" w:rsidRDefault="00F60307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027E7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Представления о симметрии.</w:t>
            </w:r>
          </w:p>
          <w:p w:rsidR="00275FC8" w:rsidRDefault="00F60307">
            <w:pPr>
              <w:autoSpaceDE w:val="0"/>
              <w:autoSpaceDN w:val="0"/>
              <w:spacing w:before="70" w:after="0" w:line="262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ассоциативного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воображения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05.12.2022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275FC8">
        <w:trPr>
          <w:trHeight w:hRule="exact" w:val="318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Pr="00027E76" w:rsidRDefault="00F60307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027E7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Изображение в объёме.</w:t>
            </w:r>
          </w:p>
          <w:p w:rsidR="00275FC8" w:rsidRPr="00027E76" w:rsidRDefault="00F60307">
            <w:pPr>
              <w:autoSpaceDE w:val="0"/>
              <w:autoSpaceDN w:val="0"/>
              <w:spacing w:before="70" w:after="0" w:line="281" w:lineRule="auto"/>
              <w:ind w:left="72" w:right="144"/>
              <w:rPr>
                <w:lang w:val="ru-RU"/>
              </w:rPr>
            </w:pPr>
            <w:r w:rsidRPr="00027E7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Приёмы работы с </w:t>
            </w:r>
            <w:r w:rsidRPr="00027E76">
              <w:rPr>
                <w:lang w:val="ru-RU"/>
              </w:rPr>
              <w:br/>
            </w:r>
            <w:r w:rsidRPr="00027E7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пластилином; дощечка, стек, тряпочка. Лепка зверушек из </w:t>
            </w:r>
            <w:r w:rsidRPr="00027E7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цельной формы (черепашки, ёжика, зайчика и т. д.).</w:t>
            </w:r>
          </w:p>
          <w:p w:rsidR="00275FC8" w:rsidRPr="00027E76" w:rsidRDefault="00F60307">
            <w:pPr>
              <w:autoSpaceDE w:val="0"/>
              <w:autoSpaceDN w:val="0"/>
              <w:spacing w:before="70" w:after="0" w:line="271" w:lineRule="auto"/>
              <w:ind w:left="72" w:right="720"/>
              <w:rPr>
                <w:lang w:val="ru-RU"/>
              </w:rPr>
            </w:pPr>
            <w:r w:rsidRPr="00027E7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Приёмы вытягивания, вдавливания, сгибания, скручивания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12.12.2022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275FC8">
        <w:trPr>
          <w:trHeight w:hRule="exact" w:val="217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Pr="00027E76" w:rsidRDefault="00F60307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027E7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Бумажная пластика.</w:t>
            </w:r>
          </w:p>
          <w:p w:rsidR="00275FC8" w:rsidRPr="00027E76" w:rsidRDefault="00F60307">
            <w:pPr>
              <w:autoSpaceDE w:val="0"/>
              <w:autoSpaceDN w:val="0"/>
              <w:spacing w:before="70" w:after="0" w:line="281" w:lineRule="auto"/>
              <w:ind w:left="72"/>
              <w:rPr>
                <w:lang w:val="ru-RU"/>
              </w:rPr>
            </w:pPr>
            <w:r w:rsidRPr="00027E7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Овладение первичными </w:t>
            </w:r>
            <w:r w:rsidRPr="00027E76">
              <w:rPr>
                <w:lang w:val="ru-RU"/>
              </w:rPr>
              <w:br/>
            </w:r>
            <w:r w:rsidRPr="00027E7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приёмами надрезания, </w:t>
            </w:r>
            <w:r w:rsidRPr="00027E76">
              <w:rPr>
                <w:lang w:val="ru-RU"/>
              </w:rPr>
              <w:br/>
            </w:r>
            <w:r w:rsidRPr="00027E7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закручивания, складывания в </w:t>
            </w:r>
            <w:r w:rsidRPr="00027E7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работе над объёмной </w:t>
            </w:r>
            <w:r w:rsidRPr="00027E76">
              <w:rPr>
                <w:lang w:val="ru-RU"/>
              </w:rPr>
              <w:br/>
            </w:r>
            <w:r w:rsidRPr="00027E7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аппликацией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19.12.2022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275FC8">
        <w:trPr>
          <w:trHeight w:hRule="exact" w:val="284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Pr="00027E76" w:rsidRDefault="00F60307">
            <w:pPr>
              <w:autoSpaceDE w:val="0"/>
              <w:autoSpaceDN w:val="0"/>
              <w:spacing w:before="98" w:after="0" w:line="286" w:lineRule="auto"/>
              <w:ind w:left="72" w:right="144"/>
              <w:rPr>
                <w:lang w:val="ru-RU"/>
              </w:rPr>
            </w:pPr>
            <w:r w:rsidRPr="00027E7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Лепка игрушки по мотивам одного из наиболее </w:t>
            </w:r>
            <w:r w:rsidRPr="00027E76">
              <w:rPr>
                <w:lang w:val="ru-RU"/>
              </w:rPr>
              <w:br/>
            </w:r>
            <w:r w:rsidRPr="00027E7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известных народных </w:t>
            </w:r>
            <w:r w:rsidRPr="00027E76">
              <w:rPr>
                <w:lang w:val="ru-RU"/>
              </w:rPr>
              <w:br/>
            </w:r>
            <w:r w:rsidRPr="00027E7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художественных </w:t>
            </w:r>
            <w:r w:rsidRPr="00027E76">
              <w:rPr>
                <w:lang w:val="ru-RU"/>
              </w:rPr>
              <w:br/>
            </w:r>
            <w:r w:rsidRPr="00027E7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промыслов (дымковская, </w:t>
            </w:r>
            <w:r w:rsidRPr="00027E76">
              <w:rPr>
                <w:lang w:val="ru-RU"/>
              </w:rPr>
              <w:br/>
            </w:r>
            <w:proofErr w:type="spellStart"/>
            <w:r w:rsidRPr="00027E7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каргопольская</w:t>
            </w:r>
            <w:proofErr w:type="spellEnd"/>
            <w:r w:rsidRPr="00027E7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игрушки или по выбору учителя с учётом местных промыслов)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26.12.2022 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tabs>
                <w:tab w:val="left" w:pos="156"/>
              </w:tabs>
              <w:autoSpaceDE w:val="0"/>
              <w:autoSpaceDN w:val="0"/>
              <w:spacing w:before="98" w:after="0" w:line="262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Практическая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работа;</w:t>
            </w:r>
          </w:p>
        </w:tc>
      </w:tr>
      <w:tr w:rsidR="00275FC8">
        <w:trPr>
          <w:trHeight w:hRule="exact" w:val="80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Pr="00027E76" w:rsidRDefault="00F60307">
            <w:pPr>
              <w:autoSpaceDE w:val="0"/>
              <w:autoSpaceDN w:val="0"/>
              <w:spacing w:before="98" w:after="0" w:line="262" w:lineRule="auto"/>
              <w:ind w:left="72" w:right="576"/>
              <w:rPr>
                <w:lang w:val="ru-RU"/>
              </w:rPr>
            </w:pPr>
            <w:r w:rsidRPr="00027E7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Объёмная </w:t>
            </w:r>
            <w:proofErr w:type="spellStart"/>
            <w:r w:rsidRPr="00027E7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апликация</w:t>
            </w:r>
            <w:proofErr w:type="spellEnd"/>
            <w:r w:rsidRPr="00027E7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из бумаги и картона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09.01.2023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</w:tbl>
    <w:p w:rsidR="00275FC8" w:rsidRDefault="00275FC8">
      <w:pPr>
        <w:autoSpaceDE w:val="0"/>
        <w:autoSpaceDN w:val="0"/>
        <w:spacing w:after="0" w:line="14" w:lineRule="exact"/>
      </w:pPr>
    </w:p>
    <w:p w:rsidR="00275FC8" w:rsidRDefault="00275FC8">
      <w:pPr>
        <w:sectPr w:rsidR="00275FC8">
          <w:pgSz w:w="11900" w:h="16840"/>
          <w:pgMar w:top="284" w:right="650" w:bottom="35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275FC8" w:rsidRDefault="00275FC8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216"/>
        <w:gridCol w:w="734"/>
        <w:gridCol w:w="1620"/>
        <w:gridCol w:w="1668"/>
        <w:gridCol w:w="1236"/>
        <w:gridCol w:w="1574"/>
      </w:tblGrid>
      <w:tr w:rsidR="00275FC8">
        <w:trPr>
          <w:trHeight w:hRule="exact" w:val="351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Pr="00027E76" w:rsidRDefault="00F60307">
            <w:pPr>
              <w:autoSpaceDE w:val="0"/>
              <w:autoSpaceDN w:val="0"/>
              <w:spacing w:before="98" w:after="0" w:line="271" w:lineRule="auto"/>
              <w:ind w:left="72"/>
              <w:rPr>
                <w:lang w:val="ru-RU"/>
              </w:rPr>
            </w:pPr>
            <w:r w:rsidRPr="00027E7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Наблюдение узоров в живой природе (в условиях урока на основе фотографий).</w:t>
            </w:r>
          </w:p>
          <w:p w:rsidR="00275FC8" w:rsidRPr="00027E76" w:rsidRDefault="00F60307">
            <w:pPr>
              <w:autoSpaceDE w:val="0"/>
              <w:autoSpaceDN w:val="0"/>
              <w:spacing w:before="70" w:after="0" w:line="271" w:lineRule="auto"/>
              <w:ind w:left="72"/>
              <w:rPr>
                <w:lang w:val="ru-RU"/>
              </w:rPr>
            </w:pPr>
            <w:r w:rsidRPr="00027E7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Эмоционально -эстетическое восприятие объектов </w:t>
            </w:r>
            <w:r w:rsidRPr="00027E76">
              <w:rPr>
                <w:lang w:val="ru-RU"/>
              </w:rPr>
              <w:br/>
            </w:r>
            <w:r w:rsidRPr="00027E7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действительности.</w:t>
            </w:r>
          </w:p>
          <w:p w:rsidR="00275FC8" w:rsidRPr="00027E76" w:rsidRDefault="00F60307">
            <w:pPr>
              <w:autoSpaceDE w:val="0"/>
              <w:autoSpaceDN w:val="0"/>
              <w:spacing w:before="70" w:after="0"/>
              <w:ind w:left="72" w:right="288"/>
              <w:rPr>
                <w:lang w:val="ru-RU"/>
              </w:rPr>
            </w:pPr>
            <w:r w:rsidRPr="00027E7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Ассоциативное </w:t>
            </w:r>
            <w:r w:rsidRPr="00027E76">
              <w:rPr>
                <w:lang w:val="ru-RU"/>
              </w:rPr>
              <w:br/>
            </w:r>
            <w:r w:rsidRPr="00027E7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сопоставление с </w:t>
            </w:r>
            <w:r w:rsidRPr="00027E76">
              <w:rPr>
                <w:lang w:val="ru-RU"/>
              </w:rPr>
              <w:br/>
            </w:r>
            <w:r w:rsidRPr="00027E7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орнаментами в предметах декоративно -прикладного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16.01.2023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Практическая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работа;</w:t>
            </w:r>
          </w:p>
        </w:tc>
      </w:tr>
      <w:tr w:rsidR="00275FC8">
        <w:trPr>
          <w:trHeight w:hRule="exact" w:val="284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Pr="00027E76" w:rsidRDefault="00F60307">
            <w:pPr>
              <w:autoSpaceDE w:val="0"/>
              <w:autoSpaceDN w:val="0"/>
              <w:spacing w:before="100" w:after="0" w:line="286" w:lineRule="auto"/>
              <w:ind w:left="72" w:right="144"/>
              <w:rPr>
                <w:lang w:val="ru-RU"/>
              </w:rPr>
            </w:pPr>
            <w:r w:rsidRPr="00027E7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Представления о симметрии и наблюдение её в природе. Последовательное ведение работы над изображением бабочки по представлению, использование линии </w:t>
            </w:r>
            <w:r w:rsidRPr="00027E76">
              <w:rPr>
                <w:lang w:val="ru-RU"/>
              </w:rPr>
              <w:br/>
            </w:r>
            <w:r w:rsidRPr="00027E7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симметрии при составлении узора крыльев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23.01.2023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100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275FC8">
        <w:trPr>
          <w:trHeight w:hRule="exact" w:val="250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Pr="00027E76" w:rsidRDefault="00F60307">
            <w:pPr>
              <w:autoSpaceDE w:val="0"/>
              <w:autoSpaceDN w:val="0"/>
              <w:spacing w:before="98" w:after="0" w:line="271" w:lineRule="auto"/>
              <w:ind w:left="72" w:right="576"/>
              <w:rPr>
                <w:lang w:val="ru-RU"/>
              </w:rPr>
            </w:pPr>
            <w:r w:rsidRPr="00027E7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Узоры и орнаменты, </w:t>
            </w:r>
            <w:r w:rsidRPr="00027E76">
              <w:rPr>
                <w:lang w:val="ru-RU"/>
              </w:rPr>
              <w:br/>
            </w:r>
            <w:r w:rsidRPr="00027E7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создаваемые людьми, и разнообразие их видов.</w:t>
            </w:r>
          </w:p>
          <w:p w:rsidR="00275FC8" w:rsidRPr="00027E76" w:rsidRDefault="00F60307">
            <w:pPr>
              <w:autoSpaceDE w:val="0"/>
              <w:autoSpaceDN w:val="0"/>
              <w:spacing w:before="70" w:after="0"/>
              <w:ind w:left="72"/>
              <w:rPr>
                <w:lang w:val="ru-RU"/>
              </w:rPr>
            </w:pPr>
            <w:r w:rsidRPr="00027E7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Орнаменты геометрические и растительные. Декоративная композиция в круге или </w:t>
            </w:r>
            <w:r w:rsidRPr="00027E76">
              <w:rPr>
                <w:lang w:val="ru-RU"/>
              </w:rPr>
              <w:br/>
            </w:r>
            <w:r w:rsidRPr="00027E7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полос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30.01.2023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275FC8">
        <w:trPr>
          <w:trHeight w:hRule="exact" w:val="284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Pr="00027E76" w:rsidRDefault="00F60307">
            <w:pPr>
              <w:autoSpaceDE w:val="0"/>
              <w:autoSpaceDN w:val="0"/>
              <w:spacing w:before="98" w:after="0" w:line="286" w:lineRule="auto"/>
              <w:ind w:left="72" w:right="144"/>
              <w:rPr>
                <w:lang w:val="ru-RU"/>
              </w:rPr>
            </w:pPr>
            <w:r w:rsidRPr="00027E7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Орнамент, характерный для игрушек одного из наиболее </w:t>
            </w:r>
            <w:r w:rsidRPr="00027E7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известных народных </w:t>
            </w:r>
            <w:r w:rsidRPr="00027E76">
              <w:rPr>
                <w:lang w:val="ru-RU"/>
              </w:rPr>
              <w:br/>
            </w:r>
            <w:r w:rsidRPr="00027E7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художественных промыслов. Дымковская, </w:t>
            </w:r>
            <w:proofErr w:type="spellStart"/>
            <w:r w:rsidRPr="00027E7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каргопольская</w:t>
            </w:r>
            <w:proofErr w:type="spellEnd"/>
            <w:r w:rsidRPr="00027E7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игрушка или по выбору </w:t>
            </w:r>
            <w:r w:rsidRPr="00027E76">
              <w:rPr>
                <w:lang w:val="ru-RU"/>
              </w:rPr>
              <w:br/>
            </w:r>
            <w:r w:rsidRPr="00027E7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учителя с учётом местных промыслов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06.02.2023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275FC8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98" w:after="0"/>
              <w:ind w:left="72" w:right="288"/>
            </w:pPr>
            <w:r w:rsidRPr="00027E7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Оригами — создание </w:t>
            </w:r>
            <w:r w:rsidRPr="00027E76">
              <w:rPr>
                <w:lang w:val="ru-RU"/>
              </w:rPr>
              <w:br/>
            </w:r>
            <w:r w:rsidRPr="00027E7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игрушки для новогодней ёлки.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Приёмы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складывания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бумаги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20.02.2023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275FC8">
        <w:trPr>
          <w:trHeight w:hRule="exact" w:val="148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Pr="00027E76" w:rsidRDefault="00F60307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027E7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Форма и украшение бытовых предметов. Приёмы </w:t>
            </w:r>
            <w:r w:rsidRPr="00027E76">
              <w:rPr>
                <w:lang w:val="ru-RU"/>
              </w:rPr>
              <w:br/>
            </w:r>
            <w:proofErr w:type="spellStart"/>
            <w:r w:rsidRPr="00027E7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бумагопластики</w:t>
            </w:r>
            <w:proofErr w:type="spellEnd"/>
            <w:r w:rsidRPr="00027E7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 Сумка или упаковка и её декор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27.02.2023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</w:tbl>
    <w:p w:rsidR="00275FC8" w:rsidRDefault="00275FC8">
      <w:pPr>
        <w:autoSpaceDE w:val="0"/>
        <w:autoSpaceDN w:val="0"/>
        <w:spacing w:after="0" w:line="14" w:lineRule="exact"/>
      </w:pPr>
    </w:p>
    <w:p w:rsidR="00275FC8" w:rsidRDefault="00275FC8">
      <w:pPr>
        <w:sectPr w:rsidR="00275FC8">
          <w:pgSz w:w="11900" w:h="16840"/>
          <w:pgMar w:top="284" w:right="650" w:bottom="77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275FC8" w:rsidRDefault="00275FC8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216"/>
        <w:gridCol w:w="734"/>
        <w:gridCol w:w="1620"/>
        <w:gridCol w:w="1668"/>
        <w:gridCol w:w="1236"/>
        <w:gridCol w:w="1574"/>
      </w:tblGrid>
      <w:tr w:rsidR="00275FC8">
        <w:trPr>
          <w:trHeight w:hRule="exact" w:val="217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Pr="00027E76" w:rsidRDefault="00F60307">
            <w:pPr>
              <w:autoSpaceDE w:val="0"/>
              <w:autoSpaceDN w:val="0"/>
              <w:spacing w:before="98" w:after="0" w:line="281" w:lineRule="auto"/>
              <w:ind w:left="72"/>
              <w:rPr>
                <w:lang w:val="ru-RU"/>
              </w:rPr>
            </w:pPr>
            <w:r w:rsidRPr="00027E7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Наблюдение разнообразия архитектурных построек в </w:t>
            </w:r>
            <w:r w:rsidRPr="00027E76">
              <w:rPr>
                <w:lang w:val="ru-RU"/>
              </w:rPr>
              <w:br/>
            </w:r>
            <w:r w:rsidRPr="00027E7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окружающем мире по </w:t>
            </w:r>
            <w:r w:rsidRPr="00027E76">
              <w:rPr>
                <w:lang w:val="ru-RU"/>
              </w:rPr>
              <w:br/>
            </w:r>
            <w:r w:rsidRPr="00027E7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фотографиям, обсуждение их особенностей и составных </w:t>
            </w:r>
            <w:r w:rsidRPr="00027E76">
              <w:rPr>
                <w:lang w:val="ru-RU"/>
              </w:rPr>
              <w:br/>
            </w:r>
            <w:r w:rsidRPr="00027E7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частей зд</w:t>
            </w:r>
            <w:r w:rsidRPr="00027E7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аний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06.03.2023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275FC8">
        <w:trPr>
          <w:trHeight w:hRule="exact" w:val="318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Pr="00027E76" w:rsidRDefault="00F60307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027E7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. Освоение приёмов </w:t>
            </w:r>
            <w:r w:rsidRPr="00027E76">
              <w:rPr>
                <w:lang w:val="ru-RU"/>
              </w:rPr>
              <w:br/>
            </w:r>
            <w:r w:rsidRPr="00027E7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конструирования из бумаги.</w:t>
            </w:r>
          </w:p>
          <w:p w:rsidR="00275FC8" w:rsidRPr="00027E76" w:rsidRDefault="00F60307">
            <w:pPr>
              <w:autoSpaceDE w:val="0"/>
              <w:autoSpaceDN w:val="0"/>
              <w:spacing w:before="70" w:after="0" w:line="262" w:lineRule="auto"/>
              <w:ind w:left="72"/>
              <w:rPr>
                <w:lang w:val="ru-RU"/>
              </w:rPr>
            </w:pPr>
            <w:r w:rsidRPr="00027E7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Складывание объёмных </w:t>
            </w:r>
            <w:r w:rsidRPr="00027E76">
              <w:rPr>
                <w:lang w:val="ru-RU"/>
              </w:rPr>
              <w:br/>
            </w:r>
            <w:r w:rsidRPr="00027E7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простых геометрических тел.</w:t>
            </w:r>
          </w:p>
          <w:p w:rsidR="00275FC8" w:rsidRPr="00027E76" w:rsidRDefault="00F60307">
            <w:pPr>
              <w:autoSpaceDE w:val="0"/>
              <w:autoSpaceDN w:val="0"/>
              <w:spacing w:before="72" w:after="0" w:line="281" w:lineRule="auto"/>
              <w:ind w:left="72" w:right="576"/>
              <w:rPr>
                <w:lang w:val="ru-RU"/>
              </w:rPr>
            </w:pPr>
            <w:r w:rsidRPr="00027E7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Овладение приёмами склеивания деталей, </w:t>
            </w:r>
            <w:r w:rsidRPr="00027E76">
              <w:rPr>
                <w:lang w:val="ru-RU"/>
              </w:rPr>
              <w:br/>
            </w:r>
            <w:r w:rsidRPr="00027E7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надрезания, вырезания деталей, использование приёмов симметрии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13.03.2023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275FC8">
        <w:trPr>
          <w:trHeight w:hRule="exact" w:val="183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Pr="00027E76" w:rsidRDefault="00F60307">
            <w:pPr>
              <w:autoSpaceDE w:val="0"/>
              <w:autoSpaceDN w:val="0"/>
              <w:spacing w:before="98" w:after="0" w:line="281" w:lineRule="auto"/>
              <w:ind w:left="72"/>
              <w:rPr>
                <w:lang w:val="ru-RU"/>
              </w:rPr>
            </w:pPr>
            <w:r w:rsidRPr="00027E7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Макетирование (или </w:t>
            </w:r>
            <w:r w:rsidRPr="00027E76">
              <w:rPr>
                <w:lang w:val="ru-RU"/>
              </w:rPr>
              <w:br/>
            </w:r>
            <w:r w:rsidRPr="00027E7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создание аппликации) </w:t>
            </w:r>
            <w:r w:rsidRPr="00027E76">
              <w:rPr>
                <w:lang w:val="ru-RU"/>
              </w:rPr>
              <w:br/>
            </w:r>
            <w:r w:rsidRPr="00027E7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пространственной среды </w:t>
            </w:r>
            <w:r w:rsidRPr="00027E76">
              <w:rPr>
                <w:lang w:val="ru-RU"/>
              </w:rPr>
              <w:br/>
            </w:r>
            <w:r w:rsidRPr="00027E7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сказочного города из бумаги, картона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20.03.2023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275FC8">
        <w:trPr>
          <w:trHeight w:hRule="exact" w:val="183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Pr="00027E76" w:rsidRDefault="00F60307">
            <w:pPr>
              <w:autoSpaceDE w:val="0"/>
              <w:autoSpaceDN w:val="0"/>
              <w:spacing w:before="98" w:after="0" w:line="262" w:lineRule="auto"/>
              <w:ind w:left="72" w:right="432"/>
              <w:rPr>
                <w:lang w:val="ru-RU"/>
              </w:rPr>
            </w:pPr>
            <w:r w:rsidRPr="00027E7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Восприятие произведений детского творчества.</w:t>
            </w:r>
          </w:p>
          <w:p w:rsidR="00275FC8" w:rsidRPr="00027E76" w:rsidRDefault="00F60307">
            <w:pPr>
              <w:autoSpaceDE w:val="0"/>
              <w:autoSpaceDN w:val="0"/>
              <w:spacing w:before="70" w:after="0" w:line="271" w:lineRule="auto"/>
              <w:ind w:left="72" w:right="144"/>
              <w:rPr>
                <w:lang w:val="ru-RU"/>
              </w:rPr>
            </w:pPr>
            <w:r w:rsidRPr="00027E7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Обсуждение сюжетного и </w:t>
            </w:r>
            <w:r w:rsidRPr="00027E76">
              <w:rPr>
                <w:lang w:val="ru-RU"/>
              </w:rPr>
              <w:br/>
            </w:r>
            <w:r w:rsidRPr="00027E7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эмоционального содержания детских работ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03.04.2023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275FC8">
        <w:trPr>
          <w:trHeight w:hRule="exact" w:val="284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Pr="00027E76" w:rsidRDefault="00F60307">
            <w:pPr>
              <w:autoSpaceDE w:val="0"/>
              <w:autoSpaceDN w:val="0"/>
              <w:spacing w:before="98" w:after="0" w:line="286" w:lineRule="auto"/>
              <w:ind w:left="72"/>
              <w:rPr>
                <w:lang w:val="ru-RU"/>
              </w:rPr>
            </w:pPr>
            <w:r w:rsidRPr="00027E7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Художественное наблюдение окружающего мира (мира </w:t>
            </w:r>
            <w:r w:rsidRPr="00027E76">
              <w:rPr>
                <w:lang w:val="ru-RU"/>
              </w:rPr>
              <w:br/>
            </w:r>
            <w:r w:rsidRPr="00027E7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природы) и предметной </w:t>
            </w:r>
            <w:r w:rsidRPr="00027E76">
              <w:rPr>
                <w:lang w:val="ru-RU"/>
              </w:rPr>
              <w:br/>
            </w:r>
            <w:r w:rsidRPr="00027E7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среды жизни человека в </w:t>
            </w:r>
            <w:r w:rsidRPr="00027E76">
              <w:rPr>
                <w:lang w:val="ru-RU"/>
              </w:rPr>
              <w:br/>
            </w:r>
            <w:r w:rsidRPr="00027E7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зависимости от поставленной аналитической и </w:t>
            </w:r>
            <w:r w:rsidRPr="00027E76">
              <w:rPr>
                <w:lang w:val="ru-RU"/>
              </w:rPr>
              <w:br/>
            </w:r>
            <w:r w:rsidRPr="00027E7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эстетической задачи </w:t>
            </w:r>
            <w:r w:rsidRPr="00027E76">
              <w:rPr>
                <w:lang w:val="ru-RU"/>
              </w:rPr>
              <w:br/>
            </w:r>
            <w:r w:rsidRPr="00027E7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наблюдения</w:t>
            </w:r>
            <w:r w:rsidRPr="00027E7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(установки)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10.04.2023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275FC8">
        <w:trPr>
          <w:trHeight w:hRule="exact" w:val="215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29.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Pr="00027E76" w:rsidRDefault="00F60307">
            <w:pPr>
              <w:autoSpaceDE w:val="0"/>
              <w:autoSpaceDN w:val="0"/>
              <w:spacing w:before="98" w:after="0" w:line="281" w:lineRule="auto"/>
              <w:ind w:left="72" w:right="288"/>
              <w:rPr>
                <w:lang w:val="ru-RU"/>
              </w:rPr>
            </w:pPr>
            <w:r w:rsidRPr="00027E7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Рассматривание </w:t>
            </w:r>
            <w:r w:rsidRPr="00027E76">
              <w:rPr>
                <w:lang w:val="ru-RU"/>
              </w:rPr>
              <w:br/>
            </w:r>
            <w:r w:rsidRPr="00027E7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иллюстраций к детским </w:t>
            </w:r>
            <w:r w:rsidRPr="00027E76">
              <w:rPr>
                <w:lang w:val="ru-RU"/>
              </w:rPr>
              <w:br/>
            </w:r>
            <w:r w:rsidRPr="00027E7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книгам на основе </w:t>
            </w:r>
            <w:r w:rsidRPr="00027E76">
              <w:rPr>
                <w:lang w:val="ru-RU"/>
              </w:rPr>
              <w:br/>
            </w:r>
            <w:r w:rsidRPr="00027E7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содержательных установок учителя в соответствии с изучаемой темой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17.04.2023 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tabs>
                <w:tab w:val="left" w:pos="156"/>
              </w:tabs>
              <w:autoSpaceDE w:val="0"/>
              <w:autoSpaceDN w:val="0"/>
              <w:spacing w:before="98" w:after="0" w:line="262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Практическая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работа;</w:t>
            </w:r>
          </w:p>
        </w:tc>
      </w:tr>
    </w:tbl>
    <w:p w:rsidR="00275FC8" w:rsidRDefault="00275FC8">
      <w:pPr>
        <w:autoSpaceDE w:val="0"/>
        <w:autoSpaceDN w:val="0"/>
        <w:spacing w:after="0" w:line="14" w:lineRule="exact"/>
      </w:pPr>
    </w:p>
    <w:p w:rsidR="00275FC8" w:rsidRDefault="00275FC8">
      <w:pPr>
        <w:sectPr w:rsidR="00275FC8">
          <w:pgSz w:w="11900" w:h="16840"/>
          <w:pgMar w:top="284" w:right="650" w:bottom="110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275FC8" w:rsidRDefault="00275FC8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216"/>
        <w:gridCol w:w="734"/>
        <w:gridCol w:w="1620"/>
        <w:gridCol w:w="1668"/>
        <w:gridCol w:w="1236"/>
        <w:gridCol w:w="1574"/>
      </w:tblGrid>
      <w:tr w:rsidR="00275FC8">
        <w:trPr>
          <w:trHeight w:hRule="exact" w:val="351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30.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Pr="00027E76" w:rsidRDefault="00F60307">
            <w:pPr>
              <w:autoSpaceDE w:val="0"/>
              <w:autoSpaceDN w:val="0"/>
              <w:spacing w:before="98" w:after="0" w:line="281" w:lineRule="auto"/>
              <w:ind w:left="72"/>
              <w:rPr>
                <w:lang w:val="ru-RU"/>
              </w:rPr>
            </w:pPr>
            <w:r w:rsidRPr="00027E7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Знакомство с живописной </w:t>
            </w:r>
            <w:r w:rsidRPr="00027E76">
              <w:rPr>
                <w:lang w:val="ru-RU"/>
              </w:rPr>
              <w:br/>
            </w:r>
            <w:r w:rsidRPr="00027E7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картиной. Обсуждение </w:t>
            </w:r>
            <w:r w:rsidRPr="00027E76">
              <w:rPr>
                <w:lang w:val="ru-RU"/>
              </w:rPr>
              <w:br/>
            </w:r>
            <w:r w:rsidRPr="00027E7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произведений с ярко </w:t>
            </w:r>
            <w:r w:rsidRPr="00027E76">
              <w:rPr>
                <w:lang w:val="ru-RU"/>
              </w:rPr>
              <w:br/>
            </w:r>
            <w:r w:rsidRPr="00027E7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выраженным эмоциональным настроением или со </w:t>
            </w:r>
            <w:r w:rsidRPr="00027E76">
              <w:rPr>
                <w:lang w:val="ru-RU"/>
              </w:rPr>
              <w:br/>
            </w:r>
            <w:r w:rsidRPr="00027E7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сказочным </w:t>
            </w:r>
            <w:r w:rsidRPr="00027E7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сюжетом.</w:t>
            </w:r>
          </w:p>
          <w:p w:rsidR="00275FC8" w:rsidRPr="00027E76" w:rsidRDefault="00F60307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027E7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Произведения В. М.</w:t>
            </w:r>
          </w:p>
          <w:p w:rsidR="00275FC8" w:rsidRPr="00027E76" w:rsidRDefault="00F60307">
            <w:pPr>
              <w:autoSpaceDE w:val="0"/>
              <w:autoSpaceDN w:val="0"/>
              <w:spacing w:before="70" w:after="0" w:line="271" w:lineRule="auto"/>
              <w:ind w:left="72" w:right="144"/>
              <w:rPr>
                <w:lang w:val="ru-RU"/>
              </w:rPr>
            </w:pPr>
            <w:r w:rsidRPr="00027E7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Васнецова, М. А. Врубеля и других художников (по </w:t>
            </w:r>
            <w:r w:rsidRPr="00027E76">
              <w:rPr>
                <w:lang w:val="ru-RU"/>
              </w:rPr>
              <w:br/>
            </w:r>
            <w:r w:rsidRPr="00027E7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выбору учителя)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24.04.2023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275FC8">
        <w:trPr>
          <w:trHeight w:hRule="exact" w:val="385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31.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Pr="00027E76" w:rsidRDefault="00F60307">
            <w:pPr>
              <w:autoSpaceDE w:val="0"/>
              <w:autoSpaceDN w:val="0"/>
              <w:spacing w:before="100" w:after="0" w:line="281" w:lineRule="auto"/>
              <w:ind w:left="72"/>
              <w:rPr>
                <w:lang w:val="ru-RU"/>
              </w:rPr>
            </w:pPr>
            <w:r w:rsidRPr="00027E7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Ассоциации из личного </w:t>
            </w:r>
            <w:r w:rsidRPr="00027E76">
              <w:rPr>
                <w:lang w:val="ru-RU"/>
              </w:rPr>
              <w:br/>
            </w:r>
            <w:r w:rsidRPr="00027E7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опыта учащихся и оценка </w:t>
            </w:r>
            <w:r w:rsidRPr="00027E76">
              <w:rPr>
                <w:lang w:val="ru-RU"/>
              </w:rPr>
              <w:br/>
            </w:r>
            <w:r w:rsidRPr="00027E7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эмоционального содержания произведений. Произведения И. И. Левитана, А.</w:t>
            </w:r>
            <w:r w:rsidRPr="00027E7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Г.</w:t>
            </w:r>
          </w:p>
          <w:p w:rsidR="00275FC8" w:rsidRPr="00027E76" w:rsidRDefault="00F60307">
            <w:pPr>
              <w:autoSpaceDE w:val="0"/>
              <w:autoSpaceDN w:val="0"/>
              <w:spacing w:before="70" w:after="0" w:line="262" w:lineRule="auto"/>
              <w:ind w:left="72"/>
              <w:rPr>
                <w:lang w:val="ru-RU"/>
              </w:rPr>
            </w:pPr>
            <w:r w:rsidRPr="00027E7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Венецианова И. И. Шишкина, А. А. </w:t>
            </w:r>
            <w:proofErr w:type="spellStart"/>
            <w:r w:rsidRPr="00027E7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Пластова</w:t>
            </w:r>
            <w:proofErr w:type="spellEnd"/>
            <w:r w:rsidRPr="00027E7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, К. Моне, В.</w:t>
            </w:r>
          </w:p>
          <w:p w:rsidR="00275FC8" w:rsidRPr="00027E76" w:rsidRDefault="00F60307">
            <w:pPr>
              <w:autoSpaceDE w:val="0"/>
              <w:autoSpaceDN w:val="0"/>
              <w:spacing w:before="70" w:after="0"/>
              <w:ind w:left="72" w:right="288"/>
              <w:rPr>
                <w:lang w:val="ru-RU"/>
              </w:rPr>
            </w:pPr>
            <w:r w:rsidRPr="00027E7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Ван Гога и других </w:t>
            </w:r>
            <w:r w:rsidRPr="00027E76">
              <w:rPr>
                <w:lang w:val="ru-RU"/>
              </w:rPr>
              <w:br/>
            </w:r>
            <w:r w:rsidRPr="00027E7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художников (по выбору </w:t>
            </w:r>
            <w:r w:rsidRPr="00027E76">
              <w:rPr>
                <w:lang w:val="ru-RU"/>
              </w:rPr>
              <w:br/>
            </w:r>
            <w:r w:rsidRPr="00027E7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учителя) по теме «Времена года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08.05.2023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100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275FC8">
        <w:trPr>
          <w:trHeight w:hRule="exact" w:val="318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32.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Pr="00027E76" w:rsidRDefault="00F60307">
            <w:pPr>
              <w:autoSpaceDE w:val="0"/>
              <w:autoSpaceDN w:val="0"/>
              <w:spacing w:before="98" w:after="0" w:line="286" w:lineRule="auto"/>
              <w:ind w:left="72"/>
              <w:rPr>
                <w:lang w:val="ru-RU"/>
              </w:rPr>
            </w:pPr>
            <w:r w:rsidRPr="00027E7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Фотографирование мелких деталей природы, </w:t>
            </w:r>
            <w:r w:rsidRPr="00027E76">
              <w:rPr>
                <w:lang w:val="ru-RU"/>
              </w:rPr>
              <w:br/>
            </w:r>
            <w:r w:rsidRPr="00027E7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запечатление на фотографиях ярких зрительных </w:t>
            </w:r>
            <w:r w:rsidRPr="00027E76">
              <w:rPr>
                <w:lang w:val="ru-RU"/>
              </w:rPr>
              <w:br/>
            </w:r>
            <w:r w:rsidRPr="00027E7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впечатлений Обсуждение в условиях урока ученических фотографий, </w:t>
            </w:r>
            <w:r w:rsidRPr="00027E76">
              <w:rPr>
                <w:lang w:val="ru-RU"/>
              </w:rPr>
              <w:br/>
            </w:r>
            <w:r w:rsidRPr="00027E7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соответствующих изучаемой теме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15.05.2023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275FC8">
        <w:trPr>
          <w:trHeight w:hRule="exact" w:val="83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33.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Резерв.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22.05.2023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100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275FC8">
        <w:trPr>
          <w:trHeight w:hRule="exact" w:val="808"/>
        </w:trPr>
        <w:tc>
          <w:tcPr>
            <w:tcW w:w="3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Pr="00027E76" w:rsidRDefault="00F60307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027E7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F6030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5FC8" w:rsidRDefault="00275FC8"/>
        </w:tc>
      </w:tr>
    </w:tbl>
    <w:p w:rsidR="00275FC8" w:rsidRDefault="00275FC8">
      <w:pPr>
        <w:autoSpaceDE w:val="0"/>
        <w:autoSpaceDN w:val="0"/>
        <w:spacing w:after="0" w:line="14" w:lineRule="exact"/>
      </w:pPr>
    </w:p>
    <w:p w:rsidR="00275FC8" w:rsidRDefault="00275FC8">
      <w:pPr>
        <w:sectPr w:rsidR="00275FC8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275FC8" w:rsidRDefault="00275FC8">
      <w:pPr>
        <w:autoSpaceDE w:val="0"/>
        <w:autoSpaceDN w:val="0"/>
        <w:spacing w:after="78" w:line="220" w:lineRule="exact"/>
      </w:pPr>
    </w:p>
    <w:p w:rsidR="00275FC8" w:rsidRDefault="00F60307">
      <w:pPr>
        <w:autoSpaceDE w:val="0"/>
        <w:autoSpaceDN w:val="0"/>
        <w:spacing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УЧЕБНО-МЕТОДИЧЕСКОЕ ОБЕСПЕЧЕНИЕ ОБРАЗОВАТЕЛЬНОГО ПРОЦЕССА </w:t>
      </w:r>
    </w:p>
    <w:p w:rsidR="00275FC8" w:rsidRDefault="00F60307">
      <w:pPr>
        <w:autoSpaceDE w:val="0"/>
        <w:autoSpaceDN w:val="0"/>
        <w:spacing w:before="346"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ОБЯЗАТЕЛЬНЫЕ УЧЕБНЫЕ </w:t>
      </w:r>
      <w:r>
        <w:rPr>
          <w:rFonts w:ascii="Times New Roman" w:eastAsia="Times New Roman" w:hAnsi="Times New Roman"/>
          <w:b/>
          <w:color w:val="000000"/>
          <w:sz w:val="24"/>
        </w:rPr>
        <w:t>МАТЕРИАЛЫ ДЛЯ УЧЕНИКА</w:t>
      </w:r>
    </w:p>
    <w:p w:rsidR="00275FC8" w:rsidRPr="00027E76" w:rsidRDefault="00F60307">
      <w:pPr>
        <w:autoSpaceDE w:val="0"/>
        <w:autoSpaceDN w:val="0"/>
        <w:spacing w:before="166" w:after="0" w:line="271" w:lineRule="auto"/>
        <w:ind w:right="144"/>
        <w:rPr>
          <w:lang w:val="ru-RU"/>
        </w:rPr>
      </w:pPr>
      <w:r w:rsidRPr="00027E76">
        <w:rPr>
          <w:rFonts w:ascii="Times New Roman" w:eastAsia="Times New Roman" w:hAnsi="Times New Roman"/>
          <w:color w:val="000000"/>
          <w:sz w:val="24"/>
          <w:lang w:val="ru-RU"/>
        </w:rPr>
        <w:t>Изобразительное искусство. 1 класс/</w:t>
      </w:r>
      <w:proofErr w:type="spellStart"/>
      <w:r w:rsidRPr="00027E76">
        <w:rPr>
          <w:rFonts w:ascii="Times New Roman" w:eastAsia="Times New Roman" w:hAnsi="Times New Roman"/>
          <w:color w:val="000000"/>
          <w:sz w:val="24"/>
          <w:lang w:val="ru-RU"/>
        </w:rPr>
        <w:t>Неменская</w:t>
      </w:r>
      <w:proofErr w:type="spellEnd"/>
      <w:r w:rsidRPr="00027E76">
        <w:rPr>
          <w:rFonts w:ascii="Times New Roman" w:eastAsia="Times New Roman" w:hAnsi="Times New Roman"/>
          <w:color w:val="000000"/>
          <w:sz w:val="24"/>
          <w:lang w:val="ru-RU"/>
        </w:rPr>
        <w:t xml:space="preserve"> Л.А.; под редакцией </w:t>
      </w:r>
      <w:proofErr w:type="spellStart"/>
      <w:r w:rsidRPr="00027E76">
        <w:rPr>
          <w:rFonts w:ascii="Times New Roman" w:eastAsia="Times New Roman" w:hAnsi="Times New Roman"/>
          <w:color w:val="000000"/>
          <w:sz w:val="24"/>
          <w:lang w:val="ru-RU"/>
        </w:rPr>
        <w:t>Неменского</w:t>
      </w:r>
      <w:proofErr w:type="spellEnd"/>
      <w:r w:rsidRPr="00027E76">
        <w:rPr>
          <w:rFonts w:ascii="Times New Roman" w:eastAsia="Times New Roman" w:hAnsi="Times New Roman"/>
          <w:color w:val="000000"/>
          <w:sz w:val="24"/>
          <w:lang w:val="ru-RU"/>
        </w:rPr>
        <w:t xml:space="preserve"> Б.М., Акционерное общество «Издательство «Просвещение»; </w:t>
      </w:r>
      <w:r w:rsidRPr="00027E76">
        <w:rPr>
          <w:lang w:val="ru-RU"/>
        </w:rPr>
        <w:br/>
      </w:r>
      <w:r w:rsidRPr="00027E76">
        <w:rPr>
          <w:rFonts w:ascii="Times New Roman" w:eastAsia="Times New Roman" w:hAnsi="Times New Roman"/>
          <w:color w:val="000000"/>
          <w:sz w:val="24"/>
          <w:lang w:val="ru-RU"/>
        </w:rPr>
        <w:t>Введите свой вариант:</w:t>
      </w:r>
    </w:p>
    <w:p w:rsidR="00275FC8" w:rsidRPr="00027E76" w:rsidRDefault="00F60307">
      <w:pPr>
        <w:autoSpaceDE w:val="0"/>
        <w:autoSpaceDN w:val="0"/>
        <w:spacing w:before="262" w:after="0" w:line="230" w:lineRule="auto"/>
        <w:rPr>
          <w:lang w:val="ru-RU"/>
        </w:rPr>
      </w:pPr>
      <w:r w:rsidRPr="00027E76">
        <w:rPr>
          <w:rFonts w:ascii="Times New Roman" w:eastAsia="Times New Roman" w:hAnsi="Times New Roman"/>
          <w:b/>
          <w:color w:val="000000"/>
          <w:sz w:val="24"/>
          <w:lang w:val="ru-RU"/>
        </w:rPr>
        <w:t>МЕТОДИЧЕСКИЕ МАТЕРИАЛЫ ДЛЯ УЧИТЕЛЯ</w:t>
      </w:r>
    </w:p>
    <w:p w:rsidR="00275FC8" w:rsidRPr="00027E76" w:rsidRDefault="00F60307">
      <w:pPr>
        <w:autoSpaceDE w:val="0"/>
        <w:autoSpaceDN w:val="0"/>
        <w:spacing w:before="166" w:after="0" w:line="271" w:lineRule="auto"/>
        <w:ind w:right="144"/>
        <w:rPr>
          <w:lang w:val="ru-RU"/>
        </w:rPr>
      </w:pPr>
      <w:proofErr w:type="spellStart"/>
      <w:r w:rsidRPr="00027E76">
        <w:rPr>
          <w:rFonts w:ascii="Times New Roman" w:eastAsia="Times New Roman" w:hAnsi="Times New Roman"/>
          <w:color w:val="000000"/>
          <w:sz w:val="24"/>
          <w:lang w:val="ru-RU"/>
        </w:rPr>
        <w:t>Неменский</w:t>
      </w:r>
      <w:proofErr w:type="spellEnd"/>
      <w:r w:rsidRPr="00027E76">
        <w:rPr>
          <w:rFonts w:ascii="Times New Roman" w:eastAsia="Times New Roman" w:hAnsi="Times New Roman"/>
          <w:color w:val="000000"/>
          <w:sz w:val="24"/>
          <w:lang w:val="ru-RU"/>
        </w:rPr>
        <w:t>, Б. М. Методическое пособие к учеб</w:t>
      </w:r>
      <w:r w:rsidRPr="00027E76">
        <w:rPr>
          <w:rFonts w:ascii="Times New Roman" w:eastAsia="Times New Roman" w:hAnsi="Times New Roman"/>
          <w:color w:val="000000"/>
          <w:sz w:val="24"/>
          <w:lang w:val="ru-RU"/>
        </w:rPr>
        <w:t xml:space="preserve">никам по изобразительному искусству : 1–4 классы : пособие для учителя / Б. М. </w:t>
      </w:r>
      <w:proofErr w:type="spellStart"/>
      <w:r w:rsidRPr="00027E76">
        <w:rPr>
          <w:rFonts w:ascii="Times New Roman" w:eastAsia="Times New Roman" w:hAnsi="Times New Roman"/>
          <w:color w:val="000000"/>
          <w:sz w:val="24"/>
          <w:lang w:val="ru-RU"/>
        </w:rPr>
        <w:t>Неменский</w:t>
      </w:r>
      <w:proofErr w:type="spellEnd"/>
      <w:r w:rsidRPr="00027E76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 w:rsidRPr="00027E76">
        <w:rPr>
          <w:lang w:val="ru-RU"/>
        </w:rPr>
        <w:br/>
      </w:r>
      <w:r w:rsidRPr="00027E76">
        <w:rPr>
          <w:rFonts w:ascii="Times New Roman" w:eastAsia="Times New Roman" w:hAnsi="Times New Roman"/>
          <w:color w:val="000000"/>
          <w:sz w:val="24"/>
          <w:lang w:val="ru-RU"/>
        </w:rPr>
        <w:t xml:space="preserve">Л. А. </w:t>
      </w:r>
      <w:proofErr w:type="spellStart"/>
      <w:r w:rsidRPr="00027E76">
        <w:rPr>
          <w:rFonts w:ascii="Times New Roman" w:eastAsia="Times New Roman" w:hAnsi="Times New Roman"/>
          <w:color w:val="000000"/>
          <w:sz w:val="24"/>
          <w:lang w:val="ru-RU"/>
        </w:rPr>
        <w:t>Неменская</w:t>
      </w:r>
      <w:proofErr w:type="spellEnd"/>
      <w:r w:rsidRPr="00027E76">
        <w:rPr>
          <w:rFonts w:ascii="Times New Roman" w:eastAsia="Times New Roman" w:hAnsi="Times New Roman"/>
          <w:color w:val="000000"/>
          <w:sz w:val="24"/>
          <w:lang w:val="ru-RU"/>
        </w:rPr>
        <w:t xml:space="preserve">, Е. И. </w:t>
      </w:r>
      <w:proofErr w:type="spellStart"/>
      <w:r w:rsidRPr="00027E76">
        <w:rPr>
          <w:rFonts w:ascii="Times New Roman" w:eastAsia="Times New Roman" w:hAnsi="Times New Roman"/>
          <w:color w:val="000000"/>
          <w:sz w:val="24"/>
          <w:lang w:val="ru-RU"/>
        </w:rPr>
        <w:t>Коротеева</w:t>
      </w:r>
      <w:proofErr w:type="spellEnd"/>
      <w:r w:rsidRPr="00027E76">
        <w:rPr>
          <w:rFonts w:ascii="Times New Roman" w:eastAsia="Times New Roman" w:hAnsi="Times New Roman"/>
          <w:color w:val="000000"/>
          <w:sz w:val="24"/>
          <w:lang w:val="ru-RU"/>
        </w:rPr>
        <w:t xml:space="preserve"> ; под ред. Б. М. </w:t>
      </w:r>
      <w:proofErr w:type="spellStart"/>
      <w:r w:rsidRPr="00027E76">
        <w:rPr>
          <w:rFonts w:ascii="Times New Roman" w:eastAsia="Times New Roman" w:hAnsi="Times New Roman"/>
          <w:color w:val="000000"/>
          <w:sz w:val="24"/>
          <w:lang w:val="ru-RU"/>
        </w:rPr>
        <w:t>Неменского</w:t>
      </w:r>
      <w:proofErr w:type="spellEnd"/>
      <w:r w:rsidRPr="00027E76">
        <w:rPr>
          <w:rFonts w:ascii="Times New Roman" w:eastAsia="Times New Roman" w:hAnsi="Times New Roman"/>
          <w:color w:val="000000"/>
          <w:sz w:val="24"/>
          <w:lang w:val="ru-RU"/>
        </w:rPr>
        <w:t xml:space="preserve">. – </w:t>
      </w:r>
      <w:proofErr w:type="gramStart"/>
      <w:r w:rsidRPr="00027E76">
        <w:rPr>
          <w:rFonts w:ascii="Times New Roman" w:eastAsia="Times New Roman" w:hAnsi="Times New Roman"/>
          <w:color w:val="000000"/>
          <w:sz w:val="24"/>
          <w:lang w:val="ru-RU"/>
        </w:rPr>
        <w:t>М. :</w:t>
      </w:r>
      <w:proofErr w:type="gramEnd"/>
      <w:r w:rsidRPr="00027E76">
        <w:rPr>
          <w:rFonts w:ascii="Times New Roman" w:eastAsia="Times New Roman" w:hAnsi="Times New Roman"/>
          <w:color w:val="000000"/>
          <w:sz w:val="24"/>
          <w:lang w:val="ru-RU"/>
        </w:rPr>
        <w:t xml:space="preserve"> Просвещение, 2020.</w:t>
      </w:r>
    </w:p>
    <w:p w:rsidR="00275FC8" w:rsidRPr="00027E76" w:rsidRDefault="00F60307">
      <w:pPr>
        <w:autoSpaceDE w:val="0"/>
        <w:autoSpaceDN w:val="0"/>
        <w:spacing w:before="72" w:after="0" w:line="271" w:lineRule="auto"/>
        <w:ind w:right="432"/>
        <w:rPr>
          <w:lang w:val="ru-RU"/>
        </w:rPr>
      </w:pPr>
      <w:r w:rsidRPr="00027E76">
        <w:rPr>
          <w:rFonts w:ascii="Times New Roman" w:eastAsia="Times New Roman" w:hAnsi="Times New Roman"/>
          <w:color w:val="000000"/>
          <w:sz w:val="24"/>
          <w:lang w:val="ru-RU"/>
        </w:rPr>
        <w:t xml:space="preserve">Е. И. </w:t>
      </w:r>
      <w:proofErr w:type="spellStart"/>
      <w:r w:rsidRPr="00027E76">
        <w:rPr>
          <w:rFonts w:ascii="Times New Roman" w:eastAsia="Times New Roman" w:hAnsi="Times New Roman"/>
          <w:color w:val="000000"/>
          <w:sz w:val="24"/>
          <w:lang w:val="ru-RU"/>
        </w:rPr>
        <w:t>Коротеева</w:t>
      </w:r>
      <w:proofErr w:type="spellEnd"/>
      <w:r w:rsidRPr="00027E76">
        <w:rPr>
          <w:rFonts w:ascii="Times New Roman" w:eastAsia="Times New Roman" w:hAnsi="Times New Roman"/>
          <w:color w:val="000000"/>
          <w:sz w:val="24"/>
          <w:lang w:val="ru-RU"/>
        </w:rPr>
        <w:t>, Изобразительное искусство: учебно-наглядное пособие для учащ</w:t>
      </w:r>
      <w:r w:rsidRPr="00027E76">
        <w:rPr>
          <w:rFonts w:ascii="Times New Roman" w:eastAsia="Times New Roman" w:hAnsi="Times New Roman"/>
          <w:color w:val="000000"/>
          <w:sz w:val="24"/>
          <w:lang w:val="ru-RU"/>
        </w:rPr>
        <w:t xml:space="preserve">ихся 1-4 классов начальной школы / Е. И. </w:t>
      </w:r>
      <w:proofErr w:type="spellStart"/>
      <w:r w:rsidRPr="00027E76">
        <w:rPr>
          <w:rFonts w:ascii="Times New Roman" w:eastAsia="Times New Roman" w:hAnsi="Times New Roman"/>
          <w:color w:val="000000"/>
          <w:sz w:val="24"/>
          <w:lang w:val="ru-RU"/>
        </w:rPr>
        <w:t>Коротеева</w:t>
      </w:r>
      <w:proofErr w:type="spellEnd"/>
      <w:r w:rsidRPr="00027E76">
        <w:rPr>
          <w:rFonts w:ascii="Times New Roman" w:eastAsia="Times New Roman" w:hAnsi="Times New Roman"/>
          <w:color w:val="000000"/>
          <w:sz w:val="24"/>
          <w:lang w:val="ru-RU"/>
        </w:rPr>
        <w:t xml:space="preserve">. - М.: </w:t>
      </w:r>
      <w:r w:rsidRPr="00027E76">
        <w:rPr>
          <w:lang w:val="ru-RU"/>
        </w:rPr>
        <w:br/>
      </w:r>
      <w:r w:rsidRPr="00027E76">
        <w:rPr>
          <w:rFonts w:ascii="Times New Roman" w:eastAsia="Times New Roman" w:hAnsi="Times New Roman"/>
          <w:color w:val="000000"/>
          <w:sz w:val="24"/>
          <w:lang w:val="ru-RU"/>
        </w:rPr>
        <w:t>Просвещение, 2020.</w:t>
      </w:r>
    </w:p>
    <w:p w:rsidR="00275FC8" w:rsidRPr="00027E76" w:rsidRDefault="00F60307">
      <w:pPr>
        <w:autoSpaceDE w:val="0"/>
        <w:autoSpaceDN w:val="0"/>
        <w:spacing w:before="70" w:after="0" w:line="271" w:lineRule="auto"/>
        <w:ind w:right="720"/>
        <w:rPr>
          <w:lang w:val="ru-RU"/>
        </w:rPr>
      </w:pPr>
      <w:r w:rsidRPr="00027E76">
        <w:rPr>
          <w:rFonts w:ascii="Times New Roman" w:eastAsia="Times New Roman" w:hAnsi="Times New Roman"/>
          <w:color w:val="000000"/>
          <w:sz w:val="24"/>
          <w:lang w:val="ru-RU"/>
        </w:rPr>
        <w:t>Изобразительное искусство в начальной школе. Обучение приемам художественно-творческой деятельности / авт.-сост. О. В. Павлова. -</w:t>
      </w:r>
      <w:r w:rsidRPr="00027E76">
        <w:rPr>
          <w:lang w:val="ru-RU"/>
        </w:rPr>
        <w:br/>
      </w:r>
      <w:r w:rsidRPr="00027E76">
        <w:rPr>
          <w:rFonts w:ascii="Times New Roman" w:eastAsia="Times New Roman" w:hAnsi="Times New Roman"/>
          <w:color w:val="000000"/>
          <w:sz w:val="24"/>
          <w:lang w:val="ru-RU"/>
        </w:rPr>
        <w:t>Волгоград : Учитель, 2018. - 139 с.: ил.</w:t>
      </w:r>
    </w:p>
    <w:p w:rsidR="00275FC8" w:rsidRPr="00027E76" w:rsidRDefault="00F60307">
      <w:pPr>
        <w:autoSpaceDE w:val="0"/>
        <w:autoSpaceDN w:val="0"/>
        <w:spacing w:before="70" w:after="0" w:line="262" w:lineRule="auto"/>
        <w:ind w:right="720"/>
        <w:rPr>
          <w:lang w:val="ru-RU"/>
        </w:rPr>
      </w:pPr>
      <w:r w:rsidRPr="00027E76">
        <w:rPr>
          <w:rFonts w:ascii="Times New Roman" w:eastAsia="Times New Roman" w:hAnsi="Times New Roman"/>
          <w:color w:val="000000"/>
          <w:sz w:val="24"/>
          <w:lang w:val="ru-RU"/>
        </w:rPr>
        <w:t>Изобраз</w:t>
      </w:r>
      <w:r w:rsidRPr="00027E76">
        <w:rPr>
          <w:rFonts w:ascii="Times New Roman" w:eastAsia="Times New Roman" w:hAnsi="Times New Roman"/>
          <w:color w:val="000000"/>
          <w:sz w:val="24"/>
          <w:lang w:val="ru-RU"/>
        </w:rPr>
        <w:t>ительное искусство и художественный труд в начальной школе. Система преподавания уроков ИЗО в 1-4 классах по программе Б.</w:t>
      </w:r>
    </w:p>
    <w:p w:rsidR="00275FC8" w:rsidRPr="00027E76" w:rsidRDefault="00F60307">
      <w:pPr>
        <w:autoSpaceDE w:val="0"/>
        <w:autoSpaceDN w:val="0"/>
        <w:spacing w:before="70" w:after="0" w:line="271" w:lineRule="auto"/>
        <w:ind w:right="144"/>
        <w:rPr>
          <w:lang w:val="ru-RU"/>
        </w:rPr>
      </w:pPr>
      <w:r w:rsidRPr="00027E76">
        <w:rPr>
          <w:rFonts w:ascii="Times New Roman" w:eastAsia="Times New Roman" w:hAnsi="Times New Roman"/>
          <w:color w:val="000000"/>
          <w:sz w:val="24"/>
          <w:lang w:val="ru-RU"/>
        </w:rPr>
        <w:t xml:space="preserve">М. </w:t>
      </w:r>
      <w:proofErr w:type="spellStart"/>
      <w:r w:rsidRPr="00027E76">
        <w:rPr>
          <w:rFonts w:ascii="Times New Roman" w:eastAsia="Times New Roman" w:hAnsi="Times New Roman"/>
          <w:color w:val="000000"/>
          <w:sz w:val="24"/>
          <w:lang w:val="ru-RU"/>
        </w:rPr>
        <w:t>Неменского</w:t>
      </w:r>
      <w:proofErr w:type="spellEnd"/>
      <w:r w:rsidRPr="00027E76">
        <w:rPr>
          <w:rFonts w:ascii="Times New Roman" w:eastAsia="Times New Roman" w:hAnsi="Times New Roman"/>
          <w:color w:val="000000"/>
          <w:sz w:val="24"/>
          <w:lang w:val="ru-RU"/>
        </w:rPr>
        <w:t xml:space="preserve"> / сост. А. Г. Александрова, Н. </w:t>
      </w:r>
      <w:proofErr w:type="spellStart"/>
      <w:r w:rsidRPr="00027E76">
        <w:rPr>
          <w:rFonts w:ascii="Times New Roman" w:eastAsia="Times New Roman" w:hAnsi="Times New Roman"/>
          <w:color w:val="000000"/>
          <w:sz w:val="24"/>
          <w:lang w:val="ru-RU"/>
        </w:rPr>
        <w:t>В.Капустина</w:t>
      </w:r>
      <w:proofErr w:type="spellEnd"/>
      <w:r w:rsidRPr="00027E76">
        <w:rPr>
          <w:rFonts w:ascii="Times New Roman" w:eastAsia="Times New Roman" w:hAnsi="Times New Roman"/>
          <w:color w:val="000000"/>
          <w:sz w:val="24"/>
          <w:lang w:val="ru-RU"/>
        </w:rPr>
        <w:t>. - Волгоград: Учитель, 2019. - 61 с. 3. Изобразительное искусство. 1-4 классы</w:t>
      </w:r>
      <w:r w:rsidRPr="00027E76">
        <w:rPr>
          <w:rFonts w:ascii="Times New Roman" w:eastAsia="Times New Roman" w:hAnsi="Times New Roman"/>
          <w:color w:val="000000"/>
          <w:sz w:val="24"/>
          <w:lang w:val="ru-RU"/>
        </w:rPr>
        <w:t>: упражнения, задания, тесты / авт.-сост. О. В. Свиридова. -Волгоград: Учитель, 2019. - 74 с.: ил.</w:t>
      </w:r>
    </w:p>
    <w:p w:rsidR="00275FC8" w:rsidRPr="00027E76" w:rsidRDefault="00F60307">
      <w:pPr>
        <w:autoSpaceDE w:val="0"/>
        <w:autoSpaceDN w:val="0"/>
        <w:spacing w:before="262" w:after="0" w:line="230" w:lineRule="auto"/>
        <w:rPr>
          <w:lang w:val="ru-RU"/>
        </w:rPr>
      </w:pPr>
      <w:r w:rsidRPr="00027E76">
        <w:rPr>
          <w:rFonts w:ascii="Times New Roman" w:eastAsia="Times New Roman" w:hAnsi="Times New Roman"/>
          <w:b/>
          <w:color w:val="000000"/>
          <w:sz w:val="24"/>
          <w:lang w:val="ru-RU"/>
        </w:rPr>
        <w:t>ЦИФРОВЫЕ ОБРАЗОВАТЕЛЬНЫЕ РЕСУРСЫ И РЕСУРСЫ СЕТИ ИНТЕРНЕТ</w:t>
      </w:r>
    </w:p>
    <w:p w:rsidR="00275FC8" w:rsidRPr="00027E76" w:rsidRDefault="00F60307">
      <w:pPr>
        <w:autoSpaceDE w:val="0"/>
        <w:autoSpaceDN w:val="0"/>
        <w:spacing w:before="166" w:after="0" w:line="262" w:lineRule="auto"/>
        <w:ind w:right="1728"/>
        <w:rPr>
          <w:lang w:val="ru-RU"/>
        </w:rPr>
      </w:pPr>
      <w:r w:rsidRPr="00027E76">
        <w:rPr>
          <w:rFonts w:ascii="Times New Roman" w:eastAsia="Times New Roman" w:hAnsi="Times New Roman"/>
          <w:color w:val="000000"/>
          <w:sz w:val="24"/>
          <w:lang w:val="ru-RU"/>
        </w:rPr>
        <w:t xml:space="preserve">Единая коллекция цифровых образовательных ресурсов: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027E76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school</w:t>
      </w:r>
      <w:r w:rsidRPr="00027E76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r>
        <w:rPr>
          <w:rFonts w:ascii="Times New Roman" w:eastAsia="Times New Roman" w:hAnsi="Times New Roman"/>
          <w:color w:val="000000"/>
          <w:sz w:val="24"/>
        </w:rPr>
        <w:t>collection</w:t>
      </w:r>
      <w:r w:rsidRPr="00027E76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edu</w:t>
      </w:r>
      <w:proofErr w:type="spellEnd"/>
      <w:r w:rsidRPr="00027E76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027E76">
        <w:rPr>
          <w:rFonts w:ascii="Times New Roman" w:eastAsia="Times New Roman" w:hAnsi="Times New Roman"/>
          <w:color w:val="000000"/>
          <w:sz w:val="24"/>
          <w:lang w:val="ru-RU"/>
        </w:rPr>
        <w:t>/ Фестиваль педаг</w:t>
      </w:r>
      <w:r w:rsidRPr="00027E76">
        <w:rPr>
          <w:rFonts w:ascii="Times New Roman" w:eastAsia="Times New Roman" w:hAnsi="Times New Roman"/>
          <w:color w:val="000000"/>
          <w:sz w:val="24"/>
          <w:lang w:val="ru-RU"/>
        </w:rPr>
        <w:t xml:space="preserve">огических </w:t>
      </w:r>
      <w:proofErr w:type="gramStart"/>
      <w:r w:rsidRPr="00027E76">
        <w:rPr>
          <w:rFonts w:ascii="Times New Roman" w:eastAsia="Times New Roman" w:hAnsi="Times New Roman"/>
          <w:color w:val="000000"/>
          <w:sz w:val="24"/>
          <w:lang w:val="ru-RU"/>
        </w:rPr>
        <w:t>идей :</w:t>
      </w:r>
      <w:proofErr w:type="gramEnd"/>
      <w:r w:rsidRPr="00027E76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https</w:t>
      </w:r>
      <w:r w:rsidRPr="00027E76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urok</w:t>
      </w:r>
      <w:proofErr w:type="spellEnd"/>
      <w:r w:rsidRPr="00027E76">
        <w:rPr>
          <w:rFonts w:ascii="Times New Roman" w:eastAsia="Times New Roman" w:hAnsi="Times New Roman"/>
          <w:color w:val="000000"/>
          <w:sz w:val="24"/>
          <w:lang w:val="ru-RU"/>
        </w:rPr>
        <w:t>.1</w:t>
      </w:r>
      <w:r>
        <w:rPr>
          <w:rFonts w:ascii="Times New Roman" w:eastAsia="Times New Roman" w:hAnsi="Times New Roman"/>
          <w:color w:val="000000"/>
          <w:sz w:val="24"/>
        </w:rPr>
        <w:t>sept</w:t>
      </w:r>
      <w:r w:rsidRPr="00027E76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027E76">
        <w:rPr>
          <w:rFonts w:ascii="Times New Roman" w:eastAsia="Times New Roman" w:hAnsi="Times New Roman"/>
          <w:color w:val="000000"/>
          <w:sz w:val="24"/>
          <w:lang w:val="ru-RU"/>
        </w:rPr>
        <w:t>/</w:t>
      </w:r>
    </w:p>
    <w:p w:rsidR="00275FC8" w:rsidRDefault="00275FC8">
      <w:pPr>
        <w:rPr>
          <w:lang w:val="ru-RU"/>
        </w:rPr>
      </w:pPr>
    </w:p>
    <w:p w:rsidR="00027E76" w:rsidRPr="00027E76" w:rsidRDefault="00027E76" w:rsidP="00027E76">
      <w:pPr>
        <w:autoSpaceDE w:val="0"/>
        <w:autoSpaceDN w:val="0"/>
        <w:spacing w:after="78" w:line="220" w:lineRule="exact"/>
        <w:rPr>
          <w:lang w:val="ru-RU"/>
        </w:rPr>
      </w:pPr>
    </w:p>
    <w:p w:rsidR="00027E76" w:rsidRPr="00027E76" w:rsidRDefault="00027E76" w:rsidP="00027E76">
      <w:pPr>
        <w:autoSpaceDE w:val="0"/>
        <w:autoSpaceDN w:val="0"/>
        <w:spacing w:after="0" w:line="230" w:lineRule="auto"/>
        <w:rPr>
          <w:lang w:val="ru-RU"/>
        </w:rPr>
      </w:pPr>
      <w:r w:rsidRPr="00027E76">
        <w:rPr>
          <w:rFonts w:ascii="Times New Roman" w:eastAsia="Times New Roman" w:hAnsi="Times New Roman"/>
          <w:b/>
          <w:color w:val="000000"/>
          <w:sz w:val="24"/>
          <w:lang w:val="ru-RU"/>
        </w:rPr>
        <w:t>МАТЕРИАЛЬНО-ТЕХНИЧЕСКОЕ ОБЕСПЕЧЕНИЕ ОБРАЗОВАТЕЛЬНОГО ПРОЦЕССА</w:t>
      </w:r>
    </w:p>
    <w:p w:rsidR="00027E76" w:rsidRPr="00027E76" w:rsidRDefault="00027E76" w:rsidP="00027E76">
      <w:pPr>
        <w:autoSpaceDE w:val="0"/>
        <w:autoSpaceDN w:val="0"/>
        <w:spacing w:before="346" w:after="0" w:line="230" w:lineRule="auto"/>
        <w:rPr>
          <w:lang w:val="ru-RU"/>
        </w:rPr>
      </w:pPr>
      <w:r w:rsidRPr="00027E76">
        <w:rPr>
          <w:rFonts w:ascii="Times New Roman" w:eastAsia="Times New Roman" w:hAnsi="Times New Roman"/>
          <w:b/>
          <w:color w:val="000000"/>
          <w:sz w:val="24"/>
          <w:lang w:val="ru-RU"/>
        </w:rPr>
        <w:t>УЧЕБНОЕ ОБОРУДОВАНИЕ</w:t>
      </w:r>
    </w:p>
    <w:p w:rsidR="00027E76" w:rsidRPr="00027E76" w:rsidRDefault="00027E76" w:rsidP="00027E76">
      <w:pPr>
        <w:autoSpaceDE w:val="0"/>
        <w:autoSpaceDN w:val="0"/>
        <w:spacing w:before="166" w:after="0" w:line="281" w:lineRule="auto"/>
        <w:ind w:right="4896"/>
        <w:rPr>
          <w:lang w:val="ru-RU"/>
        </w:rPr>
      </w:pPr>
      <w:r w:rsidRPr="00027E76">
        <w:rPr>
          <w:rFonts w:ascii="Times New Roman" w:eastAsia="Times New Roman" w:hAnsi="Times New Roman"/>
          <w:color w:val="000000"/>
          <w:sz w:val="24"/>
          <w:lang w:val="ru-RU"/>
        </w:rPr>
        <w:t xml:space="preserve">Классная доска для демонстрации учебного материала персональный компьютер </w:t>
      </w:r>
      <w:r w:rsidRPr="00027E76">
        <w:rPr>
          <w:lang w:val="ru-RU"/>
        </w:rPr>
        <w:br/>
      </w:r>
      <w:r w:rsidRPr="00027E76">
        <w:rPr>
          <w:rFonts w:ascii="Times New Roman" w:eastAsia="Times New Roman" w:hAnsi="Times New Roman"/>
          <w:color w:val="000000"/>
          <w:sz w:val="24"/>
          <w:lang w:val="ru-RU"/>
        </w:rPr>
        <w:t xml:space="preserve">мультимедийный проектор </w:t>
      </w:r>
      <w:r w:rsidRPr="00027E76">
        <w:rPr>
          <w:lang w:val="ru-RU"/>
        </w:rPr>
        <w:br/>
      </w:r>
      <w:r w:rsidRPr="00027E76">
        <w:rPr>
          <w:rFonts w:ascii="Times New Roman" w:eastAsia="Times New Roman" w:hAnsi="Times New Roman"/>
          <w:color w:val="000000"/>
          <w:sz w:val="24"/>
          <w:lang w:val="ru-RU"/>
        </w:rPr>
        <w:t xml:space="preserve">экран </w:t>
      </w:r>
      <w:r w:rsidRPr="00027E76">
        <w:rPr>
          <w:lang w:val="ru-RU"/>
        </w:rPr>
        <w:br/>
      </w:r>
      <w:r w:rsidRPr="00027E76">
        <w:rPr>
          <w:rFonts w:ascii="Times New Roman" w:eastAsia="Times New Roman" w:hAnsi="Times New Roman"/>
          <w:color w:val="000000"/>
          <w:sz w:val="24"/>
          <w:lang w:val="ru-RU"/>
        </w:rPr>
        <w:t>колонки</w:t>
      </w:r>
    </w:p>
    <w:p w:rsidR="00027E76" w:rsidRPr="00027E76" w:rsidRDefault="00027E76" w:rsidP="00027E76">
      <w:pPr>
        <w:autoSpaceDE w:val="0"/>
        <w:autoSpaceDN w:val="0"/>
        <w:spacing w:before="262" w:after="0" w:line="230" w:lineRule="auto"/>
        <w:rPr>
          <w:lang w:val="ru-RU"/>
        </w:rPr>
      </w:pPr>
      <w:r w:rsidRPr="00027E76">
        <w:rPr>
          <w:rFonts w:ascii="Times New Roman" w:eastAsia="Times New Roman" w:hAnsi="Times New Roman"/>
          <w:b/>
          <w:color w:val="000000"/>
          <w:sz w:val="24"/>
          <w:lang w:val="ru-RU"/>
        </w:rPr>
        <w:t>ОБОРУДОВАНИЕ ДЛЯ ПРОВЕДЕНИЯ ПРАКТИЧЕСКИХ РАБОТ</w:t>
      </w:r>
    </w:p>
    <w:p w:rsidR="00027E76" w:rsidRPr="00027E76" w:rsidRDefault="00027E76" w:rsidP="00027E76">
      <w:pPr>
        <w:autoSpaceDE w:val="0"/>
        <w:autoSpaceDN w:val="0"/>
        <w:spacing w:before="168" w:after="0" w:line="281" w:lineRule="auto"/>
        <w:ind w:right="1008"/>
        <w:rPr>
          <w:lang w:val="ru-RU"/>
        </w:rPr>
      </w:pPr>
      <w:r w:rsidRPr="00027E76">
        <w:rPr>
          <w:rFonts w:ascii="Times New Roman" w:eastAsia="Times New Roman" w:hAnsi="Times New Roman"/>
          <w:color w:val="000000"/>
          <w:sz w:val="24"/>
          <w:lang w:val="ru-RU"/>
        </w:rPr>
        <w:t xml:space="preserve">Парта </w:t>
      </w:r>
      <w:r w:rsidRPr="00027E76">
        <w:rPr>
          <w:lang w:val="ru-RU"/>
        </w:rPr>
        <w:br/>
      </w:r>
      <w:r w:rsidRPr="00027E76">
        <w:rPr>
          <w:rFonts w:ascii="Times New Roman" w:eastAsia="Times New Roman" w:hAnsi="Times New Roman"/>
          <w:color w:val="000000"/>
          <w:sz w:val="24"/>
          <w:lang w:val="ru-RU"/>
        </w:rPr>
        <w:t xml:space="preserve">клеенка </w:t>
      </w:r>
      <w:r w:rsidRPr="00027E76">
        <w:rPr>
          <w:lang w:val="ru-RU"/>
        </w:rPr>
        <w:br/>
      </w:r>
      <w:r w:rsidRPr="00027E76">
        <w:rPr>
          <w:rFonts w:ascii="Times New Roman" w:eastAsia="Times New Roman" w:hAnsi="Times New Roman"/>
          <w:color w:val="000000"/>
          <w:sz w:val="24"/>
          <w:lang w:val="ru-RU"/>
        </w:rPr>
        <w:t xml:space="preserve">краски, гуашь ,палитра, цветные карандаши, простой карандаш, ластик, кисточки, различной толщины, баночка для воды, </w:t>
      </w:r>
      <w:r w:rsidRPr="00027E76">
        <w:rPr>
          <w:lang w:val="ru-RU"/>
        </w:rPr>
        <w:br/>
      </w:r>
      <w:r w:rsidRPr="00027E76">
        <w:rPr>
          <w:rFonts w:ascii="Times New Roman" w:eastAsia="Times New Roman" w:hAnsi="Times New Roman"/>
          <w:color w:val="000000"/>
          <w:sz w:val="24"/>
          <w:lang w:val="ru-RU"/>
        </w:rPr>
        <w:t>альбом</w:t>
      </w:r>
    </w:p>
    <w:p w:rsidR="00027E76" w:rsidRPr="00027E76" w:rsidRDefault="00027E76">
      <w:pPr>
        <w:rPr>
          <w:lang w:val="ru-RU"/>
        </w:rPr>
        <w:sectPr w:rsidR="00027E76" w:rsidRPr="00027E76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275FC8" w:rsidRPr="00027E76" w:rsidRDefault="00275FC8">
      <w:pPr>
        <w:rPr>
          <w:lang w:val="ru-RU"/>
        </w:rPr>
        <w:sectPr w:rsidR="00275FC8" w:rsidRPr="00027E76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F60307" w:rsidRPr="00027E76" w:rsidRDefault="00F60307" w:rsidP="00027E76">
      <w:pPr>
        <w:tabs>
          <w:tab w:val="left" w:pos="1140"/>
        </w:tabs>
        <w:rPr>
          <w:lang w:val="ru-RU"/>
        </w:rPr>
      </w:pPr>
      <w:bookmarkStart w:id="0" w:name="_GoBack"/>
      <w:bookmarkEnd w:id="0"/>
    </w:p>
    <w:sectPr w:rsidR="00F60307" w:rsidRPr="00027E76" w:rsidSect="00034616">
      <w:pgSz w:w="11900" w:h="16840"/>
      <w:pgMar w:top="1440" w:right="1440" w:bottom="1440" w:left="1440" w:header="720" w:footer="720" w:gutter="0"/>
      <w:cols w:space="720" w:equalWidth="0">
        <w:col w:w="10584" w:space="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ourier">
    <w:panose1 w:val="020703090202050204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7730"/>
    <w:rsid w:val="00027E76"/>
    <w:rsid w:val="00034616"/>
    <w:rsid w:val="0006063C"/>
    <w:rsid w:val="0015074B"/>
    <w:rsid w:val="00275FC8"/>
    <w:rsid w:val="0029639D"/>
    <w:rsid w:val="00326F90"/>
    <w:rsid w:val="00AA1D8D"/>
    <w:rsid w:val="00B47730"/>
    <w:rsid w:val="00CB0664"/>
    <w:rsid w:val="00F60307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0F04561"/>
  <w14:defaultImageDpi w14:val="300"/>
  <w15:docId w15:val="{759EE07A-D965-4867-A44C-B91062D37A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Заголовок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8979FA2-6814-4F8E-A235-D8027D759C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25</Pages>
  <Words>6830</Words>
  <Characters>38931</Characters>
  <Application>Microsoft Office Word</Application>
  <DocSecurity>0</DocSecurity>
  <Lines>324</Lines>
  <Paragraphs>91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45670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шахрузат</cp:lastModifiedBy>
  <cp:revision>2</cp:revision>
  <dcterms:created xsi:type="dcterms:W3CDTF">2022-08-24T08:28:00Z</dcterms:created>
  <dcterms:modified xsi:type="dcterms:W3CDTF">2022-08-24T08:28:00Z</dcterms:modified>
  <cp:category/>
</cp:coreProperties>
</file>